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A1B12" w14:textId="77777777" w:rsidR="0077675C" w:rsidRPr="00C03FC1" w:rsidRDefault="0077675C" w:rsidP="0077675C">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 xml:space="preserve">Załącznik </w:t>
      </w:r>
    </w:p>
    <w:p w14:paraId="3D2D6B30" w14:textId="4514E19E" w:rsidR="0077675C" w:rsidRPr="00C03FC1" w:rsidRDefault="0077675C" w:rsidP="0077675C">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 xml:space="preserve">do Zarządzenia Nr </w:t>
      </w:r>
      <w:r w:rsidR="001F2B60">
        <w:rPr>
          <w:rFonts w:asciiTheme="minorHAnsi" w:eastAsia="Calibri" w:hAnsiTheme="minorHAnsi" w:cstheme="minorHAnsi"/>
          <w:bCs/>
          <w:sz w:val="22"/>
          <w:szCs w:val="22"/>
          <w:lang w:eastAsia="zh-CN"/>
        </w:rPr>
        <w:t>28</w:t>
      </w:r>
      <w:r w:rsidRPr="00C03FC1">
        <w:rPr>
          <w:rFonts w:asciiTheme="minorHAnsi" w:eastAsia="Calibri" w:hAnsiTheme="minorHAnsi" w:cstheme="minorHAnsi"/>
          <w:bCs/>
          <w:sz w:val="22"/>
          <w:szCs w:val="22"/>
          <w:lang w:eastAsia="zh-CN"/>
        </w:rPr>
        <w:t>/202</w:t>
      </w:r>
      <w:r>
        <w:rPr>
          <w:rFonts w:asciiTheme="minorHAnsi" w:eastAsia="Calibri" w:hAnsiTheme="minorHAnsi" w:cstheme="minorHAnsi"/>
          <w:bCs/>
          <w:sz w:val="22"/>
          <w:szCs w:val="22"/>
          <w:lang w:eastAsia="zh-CN"/>
        </w:rPr>
        <w:t>4</w:t>
      </w:r>
      <w:r w:rsidRPr="00C03FC1">
        <w:rPr>
          <w:rFonts w:asciiTheme="minorHAnsi" w:eastAsia="Calibri" w:hAnsiTheme="minorHAnsi" w:cstheme="minorHAnsi"/>
          <w:bCs/>
          <w:sz w:val="22"/>
          <w:szCs w:val="22"/>
          <w:lang w:eastAsia="zh-CN"/>
        </w:rPr>
        <w:t xml:space="preserve"> </w:t>
      </w:r>
    </w:p>
    <w:p w14:paraId="1275EEA0" w14:textId="77777777" w:rsidR="0077675C" w:rsidRPr="00C03FC1" w:rsidRDefault="0077675C" w:rsidP="0077675C">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Starosty Włocławskiego</w:t>
      </w:r>
    </w:p>
    <w:p w14:paraId="51502FF7" w14:textId="190E24AB" w:rsidR="0077675C" w:rsidRPr="00C03FC1" w:rsidRDefault="0077675C" w:rsidP="0077675C">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 xml:space="preserve">z dnia </w:t>
      </w:r>
      <w:r>
        <w:rPr>
          <w:rFonts w:asciiTheme="minorHAnsi" w:eastAsia="Calibri" w:hAnsiTheme="minorHAnsi" w:cstheme="minorHAnsi"/>
          <w:bCs/>
          <w:sz w:val="22"/>
          <w:szCs w:val="22"/>
          <w:lang w:eastAsia="zh-CN"/>
        </w:rPr>
        <w:t xml:space="preserve">11 </w:t>
      </w:r>
      <w:r w:rsidRPr="00C03FC1">
        <w:rPr>
          <w:rFonts w:asciiTheme="minorHAnsi" w:eastAsia="Calibri" w:hAnsiTheme="minorHAnsi" w:cstheme="minorHAnsi"/>
          <w:bCs/>
          <w:sz w:val="22"/>
          <w:szCs w:val="22"/>
          <w:lang w:eastAsia="zh-CN"/>
        </w:rPr>
        <w:t>października 202</w:t>
      </w:r>
      <w:r>
        <w:rPr>
          <w:rFonts w:asciiTheme="minorHAnsi" w:eastAsia="Calibri" w:hAnsiTheme="minorHAnsi" w:cstheme="minorHAnsi"/>
          <w:bCs/>
          <w:sz w:val="22"/>
          <w:szCs w:val="22"/>
          <w:lang w:eastAsia="zh-CN"/>
        </w:rPr>
        <w:t>4</w:t>
      </w:r>
      <w:r w:rsidRPr="00C03FC1">
        <w:rPr>
          <w:rFonts w:asciiTheme="minorHAnsi" w:eastAsia="Calibri" w:hAnsiTheme="minorHAnsi" w:cstheme="minorHAnsi"/>
          <w:bCs/>
          <w:sz w:val="22"/>
          <w:szCs w:val="22"/>
          <w:lang w:eastAsia="zh-CN"/>
        </w:rPr>
        <w:t xml:space="preserve"> r.</w:t>
      </w:r>
    </w:p>
    <w:p w14:paraId="1EBDE778" w14:textId="77777777" w:rsidR="00A3471F" w:rsidRDefault="00A3471F" w:rsidP="006E2D81">
      <w:pPr>
        <w:pStyle w:val="Nagwek"/>
        <w:spacing w:line="280" w:lineRule="atLeast"/>
        <w:jc w:val="center"/>
        <w:rPr>
          <w:rFonts w:cstheme="minorHAnsi"/>
          <w:b/>
          <w:sz w:val="21"/>
          <w:szCs w:val="21"/>
        </w:rPr>
      </w:pPr>
    </w:p>
    <w:p w14:paraId="1DAA34C5" w14:textId="77777777" w:rsidR="00AA175C" w:rsidRPr="00AA175C" w:rsidRDefault="00AA175C" w:rsidP="006E2D81">
      <w:pPr>
        <w:pStyle w:val="Tekstpodstawowy"/>
        <w:spacing w:line="280" w:lineRule="atLeast"/>
        <w:rPr>
          <w:lang w:val="pl-PL" w:eastAsia="pl-PL"/>
        </w:rPr>
      </w:pPr>
    </w:p>
    <w:p w14:paraId="3731E6DC" w14:textId="77777777" w:rsidR="001B7AE7" w:rsidRPr="00C4228B" w:rsidRDefault="004442A8" w:rsidP="006E2D81">
      <w:pPr>
        <w:pStyle w:val="Nagwek"/>
        <w:spacing w:line="280" w:lineRule="atLeast"/>
        <w:jc w:val="center"/>
        <w:rPr>
          <w:rFonts w:asciiTheme="minorHAnsi" w:hAnsiTheme="minorHAnsi" w:cstheme="minorHAnsi"/>
          <w:b/>
          <w:sz w:val="36"/>
          <w:szCs w:val="36"/>
        </w:rPr>
      </w:pPr>
      <w:r w:rsidRPr="00C4228B">
        <w:rPr>
          <w:rFonts w:cstheme="minorHAnsi"/>
          <w:b/>
          <w:sz w:val="36"/>
          <w:szCs w:val="36"/>
        </w:rPr>
        <w:t>SPECYFIKACJA WARUNKÓW ZAMÓWIENIA</w:t>
      </w:r>
    </w:p>
    <w:p w14:paraId="10725546" w14:textId="77777777" w:rsidR="001B7AE7" w:rsidRDefault="001B7AE7" w:rsidP="006E2D81">
      <w:pPr>
        <w:pStyle w:val="pkt"/>
        <w:spacing w:before="0" w:after="0" w:line="280" w:lineRule="atLeast"/>
        <w:ind w:left="0" w:firstLine="0"/>
        <w:rPr>
          <w:rFonts w:asciiTheme="minorHAnsi" w:hAnsiTheme="minorHAnsi" w:cstheme="minorHAnsi"/>
          <w:sz w:val="21"/>
          <w:szCs w:val="21"/>
        </w:rPr>
      </w:pPr>
    </w:p>
    <w:p w14:paraId="0D3E1F9F" w14:textId="77777777" w:rsidR="001B7AE7" w:rsidRDefault="001B7AE7" w:rsidP="006E2D81">
      <w:pPr>
        <w:pStyle w:val="pkt"/>
        <w:spacing w:before="0" w:after="0" w:line="280" w:lineRule="atLeast"/>
        <w:ind w:left="0" w:firstLine="0"/>
        <w:jc w:val="center"/>
        <w:rPr>
          <w:rFonts w:asciiTheme="minorHAnsi" w:hAnsiTheme="minorHAnsi" w:cstheme="minorHAnsi"/>
          <w:sz w:val="21"/>
          <w:szCs w:val="21"/>
        </w:rPr>
      </w:pPr>
    </w:p>
    <w:p w14:paraId="7EF8A89C" w14:textId="77777777" w:rsidR="00AA175C" w:rsidRDefault="00AA175C" w:rsidP="006E2D81">
      <w:pPr>
        <w:pStyle w:val="pkt"/>
        <w:spacing w:before="0" w:after="0" w:line="280" w:lineRule="atLeast"/>
        <w:ind w:left="0" w:firstLine="0"/>
        <w:jc w:val="center"/>
        <w:rPr>
          <w:rFonts w:asciiTheme="minorHAnsi" w:hAnsiTheme="minorHAnsi" w:cstheme="minorHAnsi"/>
          <w:sz w:val="21"/>
          <w:szCs w:val="21"/>
        </w:rPr>
      </w:pPr>
    </w:p>
    <w:p w14:paraId="7AF4AA9A" w14:textId="77777777" w:rsidR="00AA175C" w:rsidRDefault="00AA175C" w:rsidP="006E2D81">
      <w:pPr>
        <w:pStyle w:val="pkt"/>
        <w:spacing w:before="0" w:after="0" w:line="280" w:lineRule="atLeast"/>
        <w:ind w:left="0" w:firstLine="0"/>
        <w:jc w:val="center"/>
        <w:rPr>
          <w:rFonts w:asciiTheme="minorHAnsi" w:hAnsiTheme="minorHAnsi" w:cstheme="minorHAnsi"/>
          <w:sz w:val="21"/>
          <w:szCs w:val="21"/>
        </w:rPr>
      </w:pPr>
    </w:p>
    <w:p w14:paraId="5242F2D3" w14:textId="77777777" w:rsidR="00AA175C" w:rsidRDefault="00AA175C" w:rsidP="006E2D81">
      <w:pPr>
        <w:pStyle w:val="pkt"/>
        <w:spacing w:before="0" w:after="0" w:line="280" w:lineRule="atLeast"/>
        <w:ind w:left="0" w:firstLine="0"/>
        <w:jc w:val="center"/>
        <w:rPr>
          <w:rFonts w:asciiTheme="minorHAnsi" w:hAnsiTheme="minorHAnsi" w:cstheme="minorHAnsi"/>
          <w:sz w:val="21"/>
          <w:szCs w:val="21"/>
        </w:rPr>
      </w:pPr>
    </w:p>
    <w:p w14:paraId="28FD4328" w14:textId="77777777" w:rsidR="00AA175C" w:rsidRDefault="00AA175C" w:rsidP="006E2D81">
      <w:pPr>
        <w:pStyle w:val="pkt"/>
        <w:spacing w:before="0" w:after="0" w:line="280" w:lineRule="atLeast"/>
        <w:ind w:left="0" w:firstLine="0"/>
        <w:jc w:val="center"/>
        <w:rPr>
          <w:rFonts w:asciiTheme="minorHAnsi" w:hAnsiTheme="minorHAnsi" w:cstheme="minorHAnsi"/>
          <w:sz w:val="21"/>
          <w:szCs w:val="21"/>
        </w:rPr>
      </w:pPr>
    </w:p>
    <w:p w14:paraId="628AEA3C" w14:textId="77777777" w:rsidR="00AA175C" w:rsidRDefault="00AA175C" w:rsidP="006E2D81">
      <w:pPr>
        <w:pStyle w:val="pkt"/>
        <w:spacing w:before="0" w:after="0" w:line="280" w:lineRule="atLeast"/>
        <w:ind w:left="0" w:firstLine="0"/>
        <w:jc w:val="center"/>
        <w:rPr>
          <w:rFonts w:asciiTheme="minorHAnsi" w:hAnsiTheme="minorHAnsi" w:cstheme="minorHAnsi"/>
          <w:sz w:val="21"/>
          <w:szCs w:val="21"/>
        </w:rPr>
      </w:pPr>
    </w:p>
    <w:p w14:paraId="234FCB4A" w14:textId="62689809" w:rsidR="001B7AE7" w:rsidRDefault="004442A8" w:rsidP="006E2D81">
      <w:pPr>
        <w:pStyle w:val="pkt"/>
        <w:spacing w:before="0" w:after="0" w:line="280" w:lineRule="atLeast"/>
        <w:ind w:left="0" w:firstLine="0"/>
        <w:jc w:val="center"/>
        <w:rPr>
          <w:rFonts w:asciiTheme="minorHAnsi" w:hAnsiTheme="minorHAnsi" w:cstheme="minorHAnsi"/>
          <w:b/>
          <w:bCs/>
          <w:sz w:val="21"/>
          <w:szCs w:val="21"/>
        </w:rPr>
      </w:pPr>
      <w:r>
        <w:rPr>
          <w:rFonts w:cstheme="minorHAnsi"/>
          <w:sz w:val="21"/>
          <w:szCs w:val="21"/>
        </w:rPr>
        <w:t xml:space="preserve">Postępowanie o udzielenie zamówienia publicznego prowadzone w trybie </w:t>
      </w:r>
      <w:r w:rsidR="007F3073">
        <w:rPr>
          <w:rFonts w:cstheme="minorHAnsi"/>
          <w:sz w:val="21"/>
          <w:szCs w:val="21"/>
        </w:rPr>
        <w:t>przetargu nieograniczonego</w:t>
      </w:r>
      <w:r>
        <w:rPr>
          <w:rFonts w:cstheme="minorHAnsi"/>
          <w:sz w:val="21"/>
          <w:szCs w:val="21"/>
        </w:rPr>
        <w:t xml:space="preserve"> zgodnie z przepisami </w:t>
      </w:r>
      <w:r w:rsidR="00240E01">
        <w:rPr>
          <w:rFonts w:cstheme="minorHAnsi"/>
          <w:sz w:val="21"/>
          <w:szCs w:val="21"/>
        </w:rPr>
        <w:t>Ustawy</w:t>
      </w:r>
      <w:r>
        <w:rPr>
          <w:rFonts w:cstheme="minorHAnsi"/>
          <w:sz w:val="21"/>
          <w:szCs w:val="21"/>
        </w:rPr>
        <w:t xml:space="preserve"> z dnia 11 września 2019 r. - Prawo zamówień publicznych </w:t>
      </w:r>
      <w:r>
        <w:rPr>
          <w:rFonts w:cstheme="minorHAnsi"/>
          <w:sz w:val="21"/>
          <w:szCs w:val="21"/>
        </w:rPr>
        <w:br/>
        <w:t>(</w:t>
      </w:r>
      <w:r w:rsidR="00372D3B" w:rsidRPr="00372D3B">
        <w:rPr>
          <w:rFonts w:cstheme="minorHAnsi"/>
          <w:sz w:val="21"/>
          <w:szCs w:val="21"/>
        </w:rPr>
        <w:t>t. j. Dz.U. z 2024, poz. 1320</w:t>
      </w:r>
      <w:r>
        <w:rPr>
          <w:rFonts w:cstheme="minorHAnsi"/>
          <w:sz w:val="21"/>
          <w:szCs w:val="21"/>
        </w:rPr>
        <w:t xml:space="preserve">)  </w:t>
      </w:r>
    </w:p>
    <w:p w14:paraId="47369605" w14:textId="77777777" w:rsidR="001B7AE7" w:rsidRDefault="001B7AE7" w:rsidP="006E2D81">
      <w:pPr>
        <w:pStyle w:val="pkt"/>
        <w:spacing w:before="0" w:after="0" w:line="280" w:lineRule="atLeast"/>
        <w:ind w:left="0" w:firstLine="0"/>
        <w:rPr>
          <w:rFonts w:asciiTheme="minorHAnsi" w:hAnsiTheme="minorHAnsi" w:cstheme="minorHAnsi"/>
          <w:sz w:val="21"/>
          <w:szCs w:val="21"/>
        </w:rPr>
      </w:pPr>
    </w:p>
    <w:p w14:paraId="14262A3E" w14:textId="77777777" w:rsidR="001B7AE7" w:rsidRDefault="001B7AE7" w:rsidP="006E2D81">
      <w:pPr>
        <w:pStyle w:val="pkt"/>
        <w:spacing w:before="0" w:after="0" w:line="280" w:lineRule="atLeast"/>
        <w:ind w:left="0" w:firstLine="0"/>
        <w:jc w:val="center"/>
        <w:rPr>
          <w:rFonts w:asciiTheme="minorHAnsi" w:hAnsiTheme="minorHAnsi" w:cstheme="minorHAnsi"/>
          <w:b/>
          <w:sz w:val="21"/>
          <w:szCs w:val="21"/>
        </w:rPr>
      </w:pPr>
    </w:p>
    <w:p w14:paraId="172F39A2" w14:textId="77777777" w:rsidR="001B7AE7" w:rsidRDefault="001B7AE7" w:rsidP="006E2D81">
      <w:pPr>
        <w:pStyle w:val="pkt"/>
        <w:spacing w:before="0" w:after="0" w:line="280" w:lineRule="atLeast"/>
        <w:ind w:left="0" w:firstLine="0"/>
        <w:jc w:val="center"/>
        <w:rPr>
          <w:rFonts w:asciiTheme="minorHAnsi" w:hAnsiTheme="minorHAnsi" w:cstheme="minorHAnsi"/>
          <w:b/>
          <w:sz w:val="21"/>
          <w:szCs w:val="21"/>
        </w:rPr>
      </w:pPr>
    </w:p>
    <w:p w14:paraId="09C2BCAB" w14:textId="77777777" w:rsidR="001B7AE7" w:rsidRDefault="004442A8" w:rsidP="006E2D81">
      <w:pPr>
        <w:pStyle w:val="pkt"/>
        <w:spacing w:before="0" w:after="0" w:line="280" w:lineRule="atLeast"/>
        <w:ind w:left="0" w:firstLine="0"/>
        <w:jc w:val="center"/>
        <w:rPr>
          <w:rFonts w:asciiTheme="minorHAnsi" w:hAnsiTheme="minorHAnsi" w:cstheme="minorHAnsi"/>
          <w:b/>
          <w:sz w:val="21"/>
          <w:szCs w:val="21"/>
        </w:rPr>
      </w:pPr>
      <w:r>
        <w:rPr>
          <w:rFonts w:cstheme="minorHAnsi"/>
          <w:b/>
          <w:sz w:val="21"/>
          <w:szCs w:val="21"/>
        </w:rPr>
        <w:t>Nazwa nadana zamówieniu:</w:t>
      </w:r>
    </w:p>
    <w:p w14:paraId="0ECCA42C" w14:textId="77777777" w:rsidR="001B7AE7" w:rsidRDefault="001B7AE7" w:rsidP="006E2D81">
      <w:pPr>
        <w:pStyle w:val="Nagwek"/>
        <w:spacing w:line="280" w:lineRule="atLeast"/>
        <w:rPr>
          <w:rFonts w:asciiTheme="minorHAnsi" w:hAnsiTheme="minorHAnsi" w:cstheme="minorHAnsi"/>
          <w:b/>
          <w:bCs/>
          <w:color w:val="002060"/>
          <w:sz w:val="21"/>
          <w:szCs w:val="21"/>
        </w:rPr>
      </w:pPr>
    </w:p>
    <w:p w14:paraId="2BFA377F" w14:textId="77777777" w:rsidR="00372D3B" w:rsidRPr="00372D3B" w:rsidRDefault="00372D3B" w:rsidP="00372D3B">
      <w:pPr>
        <w:spacing w:line="280" w:lineRule="atLeast"/>
        <w:jc w:val="center"/>
        <w:rPr>
          <w:rFonts w:cs="Calibri"/>
          <w:b/>
          <w:bCs/>
          <w:color w:val="002060"/>
          <w:szCs w:val="24"/>
        </w:rPr>
      </w:pPr>
      <w:r w:rsidRPr="00372D3B">
        <w:rPr>
          <w:rFonts w:cs="Calibri"/>
          <w:b/>
          <w:bCs/>
          <w:color w:val="002060"/>
          <w:szCs w:val="24"/>
        </w:rPr>
        <w:t xml:space="preserve">Kompleksowa dostawa energii elektrycznej </w:t>
      </w:r>
    </w:p>
    <w:p w14:paraId="7B0C8233" w14:textId="613B5B6A" w:rsidR="00372D3B" w:rsidRPr="00372D3B" w:rsidRDefault="00372D3B" w:rsidP="00372D3B">
      <w:pPr>
        <w:spacing w:line="280" w:lineRule="atLeast"/>
        <w:jc w:val="center"/>
        <w:rPr>
          <w:rFonts w:cs="Calibri"/>
          <w:b/>
          <w:bCs/>
          <w:color w:val="002060"/>
          <w:szCs w:val="24"/>
        </w:rPr>
      </w:pPr>
      <w:r w:rsidRPr="00372D3B">
        <w:rPr>
          <w:rFonts w:cs="Calibri"/>
          <w:b/>
          <w:bCs/>
          <w:color w:val="002060"/>
          <w:szCs w:val="24"/>
        </w:rPr>
        <w:t>(wraz z usługą dystrybucji) dla potrzeb jednostek organizacyjnych Powiatu Włocławskiego i Powiatowego Urzędu Pracy we Włocławku</w:t>
      </w:r>
      <w:r w:rsidR="00A726DD">
        <w:rPr>
          <w:rFonts w:cs="Calibri"/>
          <w:b/>
          <w:bCs/>
          <w:color w:val="002060"/>
          <w:szCs w:val="24"/>
        </w:rPr>
        <w:t>.</w:t>
      </w:r>
    </w:p>
    <w:p w14:paraId="42EACF72" w14:textId="4F2A7C95" w:rsidR="006864D7" w:rsidRPr="006864D7" w:rsidRDefault="006864D7" w:rsidP="006E2D81">
      <w:pPr>
        <w:spacing w:line="280" w:lineRule="atLeast"/>
        <w:jc w:val="center"/>
        <w:rPr>
          <w:rFonts w:cs="Calibri"/>
          <w:b/>
          <w:bCs/>
          <w:color w:val="002060"/>
          <w:szCs w:val="24"/>
        </w:rPr>
      </w:pPr>
    </w:p>
    <w:p w14:paraId="04C4C747" w14:textId="0DCAF530" w:rsidR="00C97858" w:rsidRPr="00AB0A28" w:rsidRDefault="00C97858" w:rsidP="006E2D81">
      <w:pPr>
        <w:spacing w:line="280" w:lineRule="atLeast"/>
        <w:jc w:val="center"/>
        <w:rPr>
          <w:rFonts w:cstheme="minorHAnsi"/>
          <w:b/>
          <w:szCs w:val="24"/>
        </w:rPr>
      </w:pPr>
    </w:p>
    <w:p w14:paraId="77CFF548" w14:textId="77777777" w:rsidR="008A3385" w:rsidRPr="00AB0A28" w:rsidRDefault="008A3385" w:rsidP="006E2D81">
      <w:pPr>
        <w:spacing w:line="280" w:lineRule="atLeast"/>
        <w:jc w:val="center"/>
        <w:rPr>
          <w:rFonts w:cstheme="minorHAnsi"/>
          <w:b/>
          <w:szCs w:val="24"/>
        </w:rPr>
      </w:pPr>
    </w:p>
    <w:p w14:paraId="3C05630E" w14:textId="77777777" w:rsidR="00E15DFE" w:rsidRDefault="00E15DFE" w:rsidP="006E2D81">
      <w:pPr>
        <w:spacing w:line="280" w:lineRule="atLeast"/>
        <w:jc w:val="center"/>
        <w:rPr>
          <w:rFonts w:cstheme="minorHAnsi"/>
          <w:b/>
          <w:sz w:val="21"/>
          <w:szCs w:val="21"/>
        </w:rPr>
      </w:pPr>
    </w:p>
    <w:p w14:paraId="35B5E594" w14:textId="77777777" w:rsidR="00E15DFE" w:rsidRDefault="00E15DFE" w:rsidP="006E2D81">
      <w:pPr>
        <w:spacing w:line="280" w:lineRule="atLeast"/>
        <w:jc w:val="center"/>
        <w:rPr>
          <w:rFonts w:cstheme="minorHAnsi"/>
          <w:b/>
          <w:sz w:val="21"/>
          <w:szCs w:val="21"/>
        </w:rPr>
      </w:pPr>
    </w:p>
    <w:p w14:paraId="695C02F1" w14:textId="611735F8" w:rsidR="001B7AE7" w:rsidRPr="00C4228B" w:rsidRDefault="004442A8" w:rsidP="006E2D81">
      <w:pPr>
        <w:spacing w:line="280" w:lineRule="atLeast"/>
        <w:jc w:val="center"/>
        <w:rPr>
          <w:rFonts w:asciiTheme="minorHAnsi" w:hAnsiTheme="minorHAnsi" w:cstheme="minorHAnsi"/>
          <w:b/>
          <w:bCs/>
          <w:sz w:val="21"/>
          <w:szCs w:val="21"/>
        </w:rPr>
      </w:pPr>
      <w:r>
        <w:rPr>
          <w:rFonts w:cstheme="minorHAnsi"/>
          <w:b/>
          <w:sz w:val="21"/>
          <w:szCs w:val="21"/>
        </w:rPr>
        <w:t>Oznaczenie sprawy</w:t>
      </w:r>
      <w:r w:rsidRPr="00CE73BD">
        <w:rPr>
          <w:rFonts w:cstheme="minorHAnsi"/>
          <w:b/>
          <w:sz w:val="21"/>
          <w:szCs w:val="21"/>
        </w:rPr>
        <w:t>:</w:t>
      </w:r>
      <w:r w:rsidRPr="00CE73BD">
        <w:rPr>
          <w:rFonts w:cstheme="minorHAnsi"/>
          <w:sz w:val="21"/>
          <w:szCs w:val="21"/>
        </w:rPr>
        <w:t xml:space="preserve"> </w:t>
      </w:r>
      <w:r w:rsidR="0077675C">
        <w:rPr>
          <w:rFonts w:cstheme="minorHAnsi"/>
          <w:b/>
          <w:bCs/>
          <w:sz w:val="21"/>
          <w:szCs w:val="21"/>
        </w:rPr>
        <w:t>ZP.272.</w:t>
      </w:r>
      <w:r w:rsidR="00D41691">
        <w:rPr>
          <w:rFonts w:cstheme="minorHAnsi"/>
          <w:b/>
          <w:bCs/>
          <w:sz w:val="21"/>
          <w:szCs w:val="21"/>
        </w:rPr>
        <w:t>1.</w:t>
      </w:r>
      <w:r w:rsidR="0077675C">
        <w:rPr>
          <w:rFonts w:cstheme="minorHAnsi"/>
          <w:b/>
          <w:bCs/>
          <w:sz w:val="21"/>
          <w:szCs w:val="21"/>
        </w:rPr>
        <w:t>12.2024</w:t>
      </w:r>
    </w:p>
    <w:p w14:paraId="181A4FD2" w14:textId="77777777" w:rsidR="001B7AE7" w:rsidRPr="00907A5E" w:rsidRDefault="001B7AE7" w:rsidP="006E2D81">
      <w:pPr>
        <w:spacing w:line="280" w:lineRule="atLeast"/>
        <w:ind w:hanging="284"/>
        <w:jc w:val="both"/>
        <w:rPr>
          <w:rFonts w:asciiTheme="minorHAnsi" w:eastAsia="Calibri" w:hAnsiTheme="minorHAnsi" w:cstheme="minorHAnsi"/>
          <w:sz w:val="21"/>
          <w:szCs w:val="21"/>
          <w:lang w:eastAsia="zh-CN"/>
        </w:rPr>
      </w:pPr>
    </w:p>
    <w:p w14:paraId="36B173AF" w14:textId="77777777" w:rsidR="00321C76" w:rsidRDefault="00321C76" w:rsidP="006E2D81">
      <w:pPr>
        <w:spacing w:line="280" w:lineRule="atLeast"/>
        <w:ind w:left="-284"/>
        <w:jc w:val="both"/>
        <w:rPr>
          <w:rFonts w:eastAsia="Calibri" w:cstheme="minorHAnsi"/>
          <w:sz w:val="21"/>
          <w:szCs w:val="21"/>
          <w:lang w:eastAsia="zh-CN"/>
        </w:rPr>
      </w:pPr>
    </w:p>
    <w:p w14:paraId="323803A3" w14:textId="77777777" w:rsidR="002743B2" w:rsidRDefault="002743B2" w:rsidP="006E2D81">
      <w:pPr>
        <w:spacing w:line="280" w:lineRule="atLeast"/>
        <w:ind w:left="-284"/>
        <w:jc w:val="both"/>
        <w:rPr>
          <w:rFonts w:eastAsia="Calibri" w:cstheme="minorHAnsi"/>
          <w:sz w:val="21"/>
          <w:szCs w:val="21"/>
          <w:lang w:eastAsia="zh-CN"/>
        </w:rPr>
      </w:pPr>
    </w:p>
    <w:p w14:paraId="02E82CB2" w14:textId="77777777" w:rsidR="002743B2" w:rsidRDefault="002743B2" w:rsidP="006E2D81">
      <w:pPr>
        <w:spacing w:line="280" w:lineRule="atLeast"/>
        <w:ind w:left="-284"/>
        <w:jc w:val="both"/>
        <w:rPr>
          <w:rFonts w:eastAsia="Calibri" w:cstheme="minorHAnsi"/>
          <w:sz w:val="21"/>
          <w:szCs w:val="21"/>
          <w:lang w:eastAsia="zh-CN"/>
        </w:rPr>
      </w:pPr>
    </w:p>
    <w:p w14:paraId="56805614" w14:textId="77777777" w:rsidR="002743B2" w:rsidRDefault="002743B2" w:rsidP="006E2D81">
      <w:pPr>
        <w:spacing w:line="280" w:lineRule="atLeast"/>
        <w:ind w:left="-284"/>
        <w:jc w:val="both"/>
        <w:rPr>
          <w:rFonts w:eastAsia="Calibri" w:cstheme="minorHAnsi"/>
          <w:sz w:val="21"/>
          <w:szCs w:val="21"/>
          <w:lang w:eastAsia="zh-CN"/>
        </w:rPr>
      </w:pPr>
    </w:p>
    <w:p w14:paraId="4474E7D5" w14:textId="2007637C" w:rsidR="001B7AE7" w:rsidRPr="000E3B7A" w:rsidRDefault="004442A8" w:rsidP="006E2D81">
      <w:pPr>
        <w:spacing w:line="280" w:lineRule="atLeast"/>
        <w:ind w:left="-284"/>
        <w:jc w:val="both"/>
        <w:rPr>
          <w:rFonts w:asciiTheme="minorHAnsi" w:eastAsia="Calibri" w:hAnsiTheme="minorHAnsi" w:cstheme="minorHAnsi"/>
          <w:sz w:val="21"/>
          <w:szCs w:val="21"/>
          <w:lang w:eastAsia="zh-CN"/>
        </w:rPr>
      </w:pPr>
      <w:r w:rsidRPr="000E3B7A">
        <w:rPr>
          <w:rFonts w:eastAsia="Calibri" w:cstheme="minorHAnsi"/>
          <w:sz w:val="21"/>
          <w:szCs w:val="21"/>
          <w:lang w:eastAsia="zh-CN"/>
        </w:rPr>
        <w:t>Miejsce publikacji:</w:t>
      </w:r>
    </w:p>
    <w:p w14:paraId="53EEA73A" w14:textId="10030CFF" w:rsidR="001B7AE7" w:rsidRPr="000E3B7A" w:rsidRDefault="004442A8" w:rsidP="006E2D81">
      <w:pPr>
        <w:spacing w:line="280" w:lineRule="atLeast"/>
        <w:ind w:left="-284"/>
        <w:jc w:val="both"/>
        <w:rPr>
          <w:rFonts w:asciiTheme="minorHAnsi" w:eastAsia="Calibri" w:hAnsiTheme="minorHAnsi" w:cstheme="minorHAnsi"/>
          <w:sz w:val="21"/>
          <w:szCs w:val="21"/>
          <w:lang w:eastAsia="zh-CN"/>
        </w:rPr>
      </w:pPr>
      <w:r w:rsidRPr="000E3B7A">
        <w:rPr>
          <w:rFonts w:eastAsia="Calibri" w:cstheme="minorHAnsi"/>
          <w:sz w:val="21"/>
          <w:szCs w:val="21"/>
          <w:lang w:eastAsia="zh-CN"/>
        </w:rPr>
        <w:t xml:space="preserve">1. </w:t>
      </w:r>
      <w:r w:rsidR="007F3073" w:rsidRPr="000E3B7A">
        <w:rPr>
          <w:rFonts w:eastAsia="Calibri" w:cstheme="minorHAnsi"/>
          <w:sz w:val="21"/>
          <w:szCs w:val="21"/>
          <w:lang w:eastAsia="zh-CN"/>
        </w:rPr>
        <w:t>Dziennik Urzędowy Unii Europejskiej</w:t>
      </w:r>
      <w:r w:rsidR="00214E57">
        <w:rPr>
          <w:rFonts w:asciiTheme="minorHAnsi" w:eastAsia="Calibri" w:hAnsiTheme="minorHAnsi" w:cstheme="minorHAnsi"/>
          <w:sz w:val="22"/>
          <w:szCs w:val="22"/>
          <w:lang w:eastAsia="zh-CN"/>
        </w:rPr>
        <w:t xml:space="preserve">, </w:t>
      </w:r>
      <w:r w:rsidR="00214E57" w:rsidRPr="0009575E">
        <w:rPr>
          <w:rFonts w:asciiTheme="minorHAnsi" w:eastAsia="Calibri" w:hAnsiTheme="minorHAnsi" w:cstheme="minorHAnsi"/>
          <w:sz w:val="22"/>
          <w:szCs w:val="22"/>
          <w:lang w:eastAsia="zh-CN"/>
        </w:rPr>
        <w:t>data przesłania ogłoszenia do publikacji</w:t>
      </w:r>
      <w:r w:rsidR="00214E57">
        <w:rPr>
          <w:rFonts w:asciiTheme="minorHAnsi" w:eastAsia="Calibri" w:hAnsiTheme="minorHAnsi" w:cstheme="minorHAnsi"/>
          <w:sz w:val="22"/>
          <w:szCs w:val="22"/>
          <w:lang w:eastAsia="zh-CN"/>
        </w:rPr>
        <w:t xml:space="preserve">: 11.10.2024 r. </w:t>
      </w:r>
    </w:p>
    <w:p w14:paraId="0592358A" w14:textId="3160D1A4" w:rsidR="001B7AE7" w:rsidRDefault="004442A8" w:rsidP="006E2D81">
      <w:pPr>
        <w:spacing w:line="280" w:lineRule="atLeast"/>
        <w:ind w:hanging="284"/>
        <w:rPr>
          <w:b/>
          <w:sz w:val="21"/>
          <w:szCs w:val="21"/>
        </w:rPr>
      </w:pPr>
      <w:r w:rsidRPr="000E3B7A">
        <w:rPr>
          <w:rFonts w:eastAsia="Calibri" w:cstheme="minorHAnsi"/>
          <w:sz w:val="21"/>
          <w:szCs w:val="21"/>
          <w:lang w:eastAsia="zh-CN"/>
        </w:rPr>
        <w:t xml:space="preserve">2. Strona internetowa prowadzonego postępowania: </w:t>
      </w:r>
      <w:hyperlink r:id="rId8" w:history="1">
        <w:r w:rsidR="00A41C3B" w:rsidRPr="00BE5DE9">
          <w:rPr>
            <w:rStyle w:val="Hipercze"/>
            <w:b/>
            <w:sz w:val="21"/>
            <w:szCs w:val="21"/>
          </w:rPr>
          <w:t>https://ezamowienia.gov.pl/mp-client/search/list/ocds-148610-7751c393-ffad-4549-83ca-7f2c2c5d8ed5</w:t>
        </w:r>
      </w:hyperlink>
    </w:p>
    <w:p w14:paraId="6D6C901E" w14:textId="77777777" w:rsidR="00B83BCD" w:rsidRPr="000E3B7A" w:rsidRDefault="00B83BCD" w:rsidP="006E2D81">
      <w:pPr>
        <w:spacing w:line="280" w:lineRule="atLeast"/>
        <w:ind w:hanging="284"/>
        <w:rPr>
          <w:rFonts w:asciiTheme="minorHAnsi" w:eastAsia="Calibri" w:hAnsiTheme="minorHAnsi" w:cstheme="minorHAnsi"/>
          <w:b/>
          <w:bCs/>
          <w:sz w:val="21"/>
          <w:szCs w:val="21"/>
          <w:lang w:eastAsia="zh-CN"/>
        </w:rPr>
      </w:pPr>
    </w:p>
    <w:p w14:paraId="551C9DF6" w14:textId="77777777" w:rsidR="001B7AE7" w:rsidRPr="000E3B7A" w:rsidRDefault="001B7AE7" w:rsidP="006E2D81">
      <w:pPr>
        <w:spacing w:line="280" w:lineRule="atLeast"/>
        <w:jc w:val="both"/>
        <w:rPr>
          <w:rFonts w:asciiTheme="minorHAnsi" w:eastAsia="Calibri" w:hAnsiTheme="minorHAnsi" w:cstheme="minorHAnsi"/>
          <w:sz w:val="21"/>
          <w:szCs w:val="21"/>
          <w:lang w:eastAsia="zh-CN"/>
        </w:rPr>
      </w:pPr>
    </w:p>
    <w:p w14:paraId="76979D69" w14:textId="77777777" w:rsidR="00321C76" w:rsidRPr="000E3B7A" w:rsidRDefault="00321C76" w:rsidP="006E2D81">
      <w:pPr>
        <w:suppressAutoHyphens w:val="0"/>
        <w:spacing w:line="280" w:lineRule="atLeast"/>
        <w:ind w:hanging="284"/>
        <w:rPr>
          <w:sz w:val="21"/>
          <w:szCs w:val="21"/>
        </w:rPr>
      </w:pPr>
    </w:p>
    <w:p w14:paraId="104E246F" w14:textId="77777777" w:rsidR="000E3B7A" w:rsidRDefault="000E3B7A" w:rsidP="006E2D81">
      <w:pPr>
        <w:spacing w:line="280" w:lineRule="atLeast"/>
        <w:ind w:hanging="284"/>
        <w:rPr>
          <w:sz w:val="21"/>
          <w:szCs w:val="21"/>
        </w:rPr>
      </w:pPr>
    </w:p>
    <w:p w14:paraId="6F8E0EF5" w14:textId="77777777" w:rsidR="00AA175C" w:rsidRDefault="00AA175C" w:rsidP="006E2D81">
      <w:pPr>
        <w:spacing w:line="280" w:lineRule="atLeast"/>
        <w:ind w:hanging="284"/>
        <w:rPr>
          <w:sz w:val="21"/>
          <w:szCs w:val="21"/>
        </w:rPr>
      </w:pPr>
    </w:p>
    <w:p w14:paraId="36BD7243" w14:textId="77777777" w:rsidR="00AA175C" w:rsidRDefault="00AA175C" w:rsidP="006E2D81">
      <w:pPr>
        <w:spacing w:line="280" w:lineRule="atLeast"/>
        <w:ind w:hanging="284"/>
        <w:rPr>
          <w:sz w:val="21"/>
          <w:szCs w:val="21"/>
        </w:rPr>
      </w:pPr>
    </w:p>
    <w:p w14:paraId="3E7B4881" w14:textId="77777777" w:rsidR="00AA175C" w:rsidRDefault="00AA175C" w:rsidP="006E2D81">
      <w:pPr>
        <w:spacing w:line="280" w:lineRule="atLeast"/>
        <w:ind w:hanging="284"/>
        <w:rPr>
          <w:sz w:val="21"/>
          <w:szCs w:val="21"/>
        </w:rPr>
      </w:pPr>
    </w:p>
    <w:p w14:paraId="48ADAB54" w14:textId="773D3ECE" w:rsidR="001B7AE7" w:rsidRPr="00907A5E" w:rsidRDefault="00372D3B" w:rsidP="00384F8D">
      <w:pPr>
        <w:spacing w:line="280" w:lineRule="atLeast"/>
        <w:ind w:left="2127" w:firstLine="709"/>
        <w:rPr>
          <w:rFonts w:cstheme="minorHAnsi"/>
          <w:sz w:val="21"/>
          <w:szCs w:val="21"/>
        </w:rPr>
      </w:pPr>
      <w:r w:rsidRPr="00372D3B">
        <w:rPr>
          <w:sz w:val="21"/>
          <w:szCs w:val="21"/>
        </w:rPr>
        <w:t>Włocławek</w:t>
      </w:r>
      <w:r w:rsidR="00321C76" w:rsidRPr="000E3B7A">
        <w:rPr>
          <w:sz w:val="21"/>
          <w:szCs w:val="21"/>
        </w:rPr>
        <w:t xml:space="preserve">, dnia </w:t>
      </w:r>
      <w:r w:rsidR="00214E57">
        <w:rPr>
          <w:sz w:val="21"/>
          <w:szCs w:val="21"/>
        </w:rPr>
        <w:t xml:space="preserve">11 </w:t>
      </w:r>
      <w:r>
        <w:rPr>
          <w:sz w:val="21"/>
          <w:szCs w:val="21"/>
        </w:rPr>
        <w:t>październik</w:t>
      </w:r>
      <w:r w:rsidR="00214E57">
        <w:rPr>
          <w:sz w:val="21"/>
          <w:szCs w:val="21"/>
        </w:rPr>
        <w:t>a</w:t>
      </w:r>
      <w:r w:rsidR="00C4228B">
        <w:rPr>
          <w:sz w:val="21"/>
          <w:szCs w:val="21"/>
        </w:rPr>
        <w:t xml:space="preserve"> </w:t>
      </w:r>
      <w:r w:rsidR="00321C76" w:rsidRPr="000E3B7A">
        <w:rPr>
          <w:sz w:val="21"/>
          <w:szCs w:val="21"/>
        </w:rPr>
        <w:t>202</w:t>
      </w:r>
      <w:r w:rsidR="00C4228B">
        <w:rPr>
          <w:sz w:val="21"/>
          <w:szCs w:val="21"/>
        </w:rPr>
        <w:t>4</w:t>
      </w:r>
      <w:r w:rsidR="00321C76" w:rsidRPr="000E3B7A">
        <w:rPr>
          <w:sz w:val="21"/>
          <w:szCs w:val="21"/>
        </w:rPr>
        <w:t>r.</w:t>
      </w:r>
      <w:r w:rsidR="007F3073" w:rsidRPr="00907A5E">
        <w:rPr>
          <w:sz w:val="21"/>
          <w:szCs w:val="21"/>
        </w:rPr>
        <w:br w:type="page"/>
      </w:r>
    </w:p>
    <w:p w14:paraId="49929AF8" w14:textId="77777777" w:rsidR="001B7AE7" w:rsidRPr="004E5836" w:rsidRDefault="004442A8" w:rsidP="006E2D81">
      <w:pPr>
        <w:spacing w:line="280" w:lineRule="atLeast"/>
        <w:rPr>
          <w:rFonts w:asciiTheme="minorHAnsi" w:hAnsiTheme="minorHAnsi" w:cstheme="minorHAnsi"/>
          <w:sz w:val="21"/>
          <w:szCs w:val="21"/>
        </w:rPr>
      </w:pPr>
      <w:r w:rsidRPr="004E5836">
        <w:rPr>
          <w:rFonts w:cstheme="minorHAnsi"/>
          <w:sz w:val="21"/>
          <w:szCs w:val="21"/>
        </w:rPr>
        <w:lastRenderedPageBreak/>
        <w:t>Spis treści</w:t>
      </w:r>
    </w:p>
    <w:p w14:paraId="184FF3B0" w14:textId="77777777" w:rsidR="001B7AE7" w:rsidRPr="00975A9D" w:rsidRDefault="001B7AE7" w:rsidP="00975A9D">
      <w:pPr>
        <w:spacing w:line="360" w:lineRule="auto"/>
        <w:rPr>
          <w:rFonts w:asciiTheme="minorHAnsi" w:hAnsiTheme="minorHAnsi" w:cstheme="minorHAnsi"/>
          <w:sz w:val="21"/>
          <w:szCs w:val="21"/>
        </w:rPr>
      </w:pPr>
    </w:p>
    <w:sdt>
      <w:sdtPr>
        <w:rPr>
          <w:sz w:val="21"/>
          <w:szCs w:val="21"/>
        </w:rPr>
        <w:id w:val="2030677837"/>
        <w:docPartObj>
          <w:docPartGallery w:val="Table of Contents"/>
          <w:docPartUnique/>
        </w:docPartObj>
      </w:sdtPr>
      <w:sdtEndPr/>
      <w:sdtContent>
        <w:p w14:paraId="3A13270A" w14:textId="1C9CEE68" w:rsidR="00975A9D" w:rsidRPr="00975A9D" w:rsidRDefault="004442A8" w:rsidP="00975A9D">
          <w:pPr>
            <w:pStyle w:val="Spistreci1"/>
            <w:spacing w:line="360" w:lineRule="auto"/>
            <w:rPr>
              <w:rFonts w:asciiTheme="minorHAnsi" w:eastAsiaTheme="minorEastAsia" w:hAnsiTheme="minorHAnsi" w:cstheme="minorBidi"/>
              <w:noProof/>
              <w:kern w:val="2"/>
              <w:sz w:val="21"/>
              <w:szCs w:val="21"/>
              <w14:ligatures w14:val="standardContextual"/>
            </w:rPr>
          </w:pPr>
          <w:r w:rsidRPr="00975A9D">
            <w:fldChar w:fldCharType="begin"/>
          </w:r>
          <w:r w:rsidRPr="00975A9D">
            <w:rPr>
              <w:rStyle w:val="czeindeksu"/>
              <w:rFonts w:cs="Calibri"/>
              <w:webHidden/>
              <w:sz w:val="21"/>
              <w:szCs w:val="21"/>
            </w:rPr>
            <w:instrText>TOC \z \o "1-3" \u \h</w:instrText>
          </w:r>
          <w:r w:rsidRPr="00975A9D">
            <w:rPr>
              <w:rStyle w:val="czeindeksu"/>
              <w:rFonts w:cs="Calibri"/>
              <w:sz w:val="21"/>
              <w:szCs w:val="21"/>
            </w:rPr>
            <w:fldChar w:fldCharType="separate"/>
          </w:r>
          <w:hyperlink w:anchor="_Toc178834893" w:history="1">
            <w:r w:rsidR="00975A9D" w:rsidRPr="00975A9D">
              <w:rPr>
                <w:rStyle w:val="Hipercze"/>
                <w:noProof/>
                <w:sz w:val="21"/>
                <w:szCs w:val="21"/>
              </w:rPr>
              <w:t>I.</w:t>
            </w:r>
            <w:r w:rsidR="00975A9D" w:rsidRPr="00975A9D">
              <w:rPr>
                <w:rFonts w:asciiTheme="minorHAnsi" w:eastAsiaTheme="minorEastAsia" w:hAnsiTheme="minorHAnsi" w:cstheme="minorBidi"/>
                <w:noProof/>
                <w:kern w:val="2"/>
                <w:sz w:val="21"/>
                <w:szCs w:val="21"/>
                <w14:ligatures w14:val="standardContextual"/>
              </w:rPr>
              <w:tab/>
            </w:r>
            <w:r w:rsidR="00975A9D" w:rsidRPr="00975A9D">
              <w:rPr>
                <w:rStyle w:val="Hipercze"/>
                <w:noProof/>
                <w:sz w:val="21"/>
                <w:szCs w:val="21"/>
              </w:rPr>
              <w:t>NAZWA ORAZ ADRES ZAMAWIAJĄCEGO, NUMER TELEFONU, ADRES POCZTY ELEKTRONICZNEJ I ADRES STRONY INTERNETOWEJ PROWADZONEGO POSTĘPOWANIA, SŁOWNICZEK</w:t>
            </w:r>
            <w:r w:rsidR="00975A9D" w:rsidRPr="00975A9D">
              <w:rPr>
                <w:noProof/>
                <w:webHidden/>
                <w:sz w:val="21"/>
                <w:szCs w:val="21"/>
              </w:rPr>
              <w:tab/>
            </w:r>
            <w:r w:rsidR="00975A9D" w:rsidRPr="00975A9D">
              <w:rPr>
                <w:noProof/>
                <w:webHidden/>
                <w:sz w:val="21"/>
                <w:szCs w:val="21"/>
              </w:rPr>
              <w:fldChar w:fldCharType="begin"/>
            </w:r>
            <w:r w:rsidR="00975A9D" w:rsidRPr="00975A9D">
              <w:rPr>
                <w:noProof/>
                <w:webHidden/>
                <w:sz w:val="21"/>
                <w:szCs w:val="21"/>
              </w:rPr>
              <w:instrText xml:space="preserve"> PAGEREF _Toc178834893 \h </w:instrText>
            </w:r>
            <w:r w:rsidR="00975A9D" w:rsidRPr="00975A9D">
              <w:rPr>
                <w:noProof/>
                <w:webHidden/>
                <w:sz w:val="21"/>
                <w:szCs w:val="21"/>
              </w:rPr>
            </w:r>
            <w:r w:rsidR="00975A9D" w:rsidRPr="00975A9D">
              <w:rPr>
                <w:noProof/>
                <w:webHidden/>
                <w:sz w:val="21"/>
                <w:szCs w:val="21"/>
              </w:rPr>
              <w:fldChar w:fldCharType="separate"/>
            </w:r>
            <w:r w:rsidR="00BB63EF">
              <w:rPr>
                <w:noProof/>
                <w:webHidden/>
                <w:sz w:val="21"/>
                <w:szCs w:val="21"/>
              </w:rPr>
              <w:t>3</w:t>
            </w:r>
            <w:r w:rsidR="00975A9D" w:rsidRPr="00975A9D">
              <w:rPr>
                <w:noProof/>
                <w:webHidden/>
                <w:sz w:val="21"/>
                <w:szCs w:val="21"/>
              </w:rPr>
              <w:fldChar w:fldCharType="end"/>
            </w:r>
          </w:hyperlink>
        </w:p>
        <w:p w14:paraId="0BCD70C5" w14:textId="376C88AD"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894" w:history="1">
            <w:r w:rsidRPr="00975A9D">
              <w:rPr>
                <w:rStyle w:val="Hipercze"/>
                <w:noProof/>
                <w:sz w:val="21"/>
                <w:szCs w:val="21"/>
              </w:rPr>
              <w:t>II.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TRYB UDZIELENIA ZAMÓWIENIA</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_Toc178834894 \h </w:instrText>
            </w:r>
            <w:r w:rsidRPr="00975A9D">
              <w:rPr>
                <w:noProof/>
                <w:webHidden/>
                <w:sz w:val="21"/>
                <w:szCs w:val="21"/>
              </w:rPr>
            </w:r>
            <w:r w:rsidRPr="00975A9D">
              <w:rPr>
                <w:noProof/>
                <w:webHidden/>
                <w:sz w:val="21"/>
                <w:szCs w:val="21"/>
              </w:rPr>
              <w:fldChar w:fldCharType="separate"/>
            </w:r>
            <w:r w:rsidR="00BB63EF">
              <w:rPr>
                <w:noProof/>
                <w:webHidden/>
                <w:sz w:val="21"/>
                <w:szCs w:val="21"/>
              </w:rPr>
              <w:t>5</w:t>
            </w:r>
            <w:r w:rsidRPr="00975A9D">
              <w:rPr>
                <w:noProof/>
                <w:webHidden/>
                <w:sz w:val="21"/>
                <w:szCs w:val="21"/>
              </w:rPr>
              <w:fldChar w:fldCharType="end"/>
            </w:r>
          </w:hyperlink>
        </w:p>
        <w:p w14:paraId="636BE9A4" w14:textId="54687CD1"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895" w:history="1">
            <w:r w:rsidRPr="00975A9D">
              <w:rPr>
                <w:rStyle w:val="Hipercze"/>
                <w:noProof/>
                <w:sz w:val="21"/>
                <w:szCs w:val="21"/>
              </w:rPr>
              <w:t>III.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OPIS PRZEDMIOTU ZAMÓWIENIA</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_Toc178834895 \h </w:instrText>
            </w:r>
            <w:r w:rsidRPr="00975A9D">
              <w:rPr>
                <w:noProof/>
                <w:webHidden/>
                <w:sz w:val="21"/>
                <w:szCs w:val="21"/>
              </w:rPr>
            </w:r>
            <w:r w:rsidRPr="00975A9D">
              <w:rPr>
                <w:noProof/>
                <w:webHidden/>
                <w:sz w:val="21"/>
                <w:szCs w:val="21"/>
              </w:rPr>
              <w:fldChar w:fldCharType="separate"/>
            </w:r>
            <w:r w:rsidR="00BB63EF">
              <w:rPr>
                <w:noProof/>
                <w:webHidden/>
                <w:sz w:val="21"/>
                <w:szCs w:val="21"/>
              </w:rPr>
              <w:t>5</w:t>
            </w:r>
            <w:r w:rsidRPr="00975A9D">
              <w:rPr>
                <w:noProof/>
                <w:webHidden/>
                <w:sz w:val="21"/>
                <w:szCs w:val="21"/>
              </w:rPr>
              <w:fldChar w:fldCharType="end"/>
            </w:r>
          </w:hyperlink>
        </w:p>
        <w:p w14:paraId="3DEF1BA2" w14:textId="79A843C8"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896" w:history="1">
            <w:r w:rsidRPr="00975A9D">
              <w:rPr>
                <w:rStyle w:val="Hipercze"/>
                <w:noProof/>
                <w:sz w:val="21"/>
                <w:szCs w:val="21"/>
              </w:rPr>
              <w:t>IV.</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TERMIN WYKONANIA ZAMÓWIENIA</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_Toc178834896 \h </w:instrText>
            </w:r>
            <w:r w:rsidRPr="00975A9D">
              <w:rPr>
                <w:noProof/>
                <w:webHidden/>
                <w:sz w:val="21"/>
                <w:szCs w:val="21"/>
              </w:rPr>
            </w:r>
            <w:r w:rsidRPr="00975A9D">
              <w:rPr>
                <w:noProof/>
                <w:webHidden/>
                <w:sz w:val="21"/>
                <w:szCs w:val="21"/>
              </w:rPr>
              <w:fldChar w:fldCharType="separate"/>
            </w:r>
            <w:r w:rsidR="00BB63EF">
              <w:rPr>
                <w:noProof/>
                <w:webHidden/>
                <w:sz w:val="21"/>
                <w:szCs w:val="21"/>
              </w:rPr>
              <w:t>7</w:t>
            </w:r>
            <w:r w:rsidRPr="00975A9D">
              <w:rPr>
                <w:noProof/>
                <w:webHidden/>
                <w:sz w:val="21"/>
                <w:szCs w:val="21"/>
              </w:rPr>
              <w:fldChar w:fldCharType="end"/>
            </w:r>
          </w:hyperlink>
        </w:p>
        <w:p w14:paraId="1903F4A3" w14:textId="1461915D"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897" w:history="1">
            <w:r w:rsidRPr="00975A9D">
              <w:rPr>
                <w:rStyle w:val="Hipercze"/>
                <w:noProof/>
                <w:sz w:val="21"/>
                <w:szCs w:val="21"/>
              </w:rPr>
              <w:t>V.</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PODSTAWY WYKLUCZENIA</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_Toc178834897 \h </w:instrText>
            </w:r>
            <w:r w:rsidRPr="00975A9D">
              <w:rPr>
                <w:noProof/>
                <w:webHidden/>
                <w:sz w:val="21"/>
                <w:szCs w:val="21"/>
              </w:rPr>
            </w:r>
            <w:r w:rsidRPr="00975A9D">
              <w:rPr>
                <w:noProof/>
                <w:webHidden/>
                <w:sz w:val="21"/>
                <w:szCs w:val="21"/>
              </w:rPr>
              <w:fldChar w:fldCharType="separate"/>
            </w:r>
            <w:r w:rsidR="00BB63EF">
              <w:rPr>
                <w:noProof/>
                <w:webHidden/>
                <w:sz w:val="21"/>
                <w:szCs w:val="21"/>
              </w:rPr>
              <w:t>7</w:t>
            </w:r>
            <w:r w:rsidRPr="00975A9D">
              <w:rPr>
                <w:noProof/>
                <w:webHidden/>
                <w:sz w:val="21"/>
                <w:szCs w:val="21"/>
              </w:rPr>
              <w:fldChar w:fldCharType="end"/>
            </w:r>
          </w:hyperlink>
        </w:p>
        <w:p w14:paraId="47CCE270" w14:textId="21ABF459"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898" w:history="1">
            <w:r w:rsidRPr="00975A9D">
              <w:rPr>
                <w:rStyle w:val="Hipercze"/>
                <w:noProof/>
                <w:sz w:val="21"/>
                <w:szCs w:val="21"/>
              </w:rPr>
              <w:t>VI.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WARUNKI UDZIAŁU W POSTĘPOWANIU</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_Toc178834898 \h </w:instrText>
            </w:r>
            <w:r w:rsidRPr="00975A9D">
              <w:rPr>
                <w:noProof/>
                <w:webHidden/>
                <w:sz w:val="21"/>
                <w:szCs w:val="21"/>
              </w:rPr>
            </w:r>
            <w:r w:rsidRPr="00975A9D">
              <w:rPr>
                <w:noProof/>
                <w:webHidden/>
                <w:sz w:val="21"/>
                <w:szCs w:val="21"/>
              </w:rPr>
              <w:fldChar w:fldCharType="separate"/>
            </w:r>
            <w:r w:rsidR="00BB63EF">
              <w:rPr>
                <w:noProof/>
                <w:webHidden/>
                <w:sz w:val="21"/>
                <w:szCs w:val="21"/>
              </w:rPr>
              <w:t>10</w:t>
            </w:r>
            <w:r w:rsidRPr="00975A9D">
              <w:rPr>
                <w:noProof/>
                <w:webHidden/>
                <w:sz w:val="21"/>
                <w:szCs w:val="21"/>
              </w:rPr>
              <w:fldChar w:fldCharType="end"/>
            </w:r>
          </w:hyperlink>
        </w:p>
        <w:p w14:paraId="1A17B8A2" w14:textId="420659E3" w:rsidR="00975A9D" w:rsidRPr="00975A9D" w:rsidRDefault="00975A9D" w:rsidP="00975A9D">
          <w:pPr>
            <w:pStyle w:val="Spistreci1"/>
            <w:spacing w:line="360" w:lineRule="auto"/>
            <w:ind w:left="420" w:hanging="420"/>
            <w:rPr>
              <w:rFonts w:asciiTheme="minorHAnsi" w:eastAsiaTheme="minorEastAsia" w:hAnsiTheme="minorHAnsi" w:cstheme="minorBidi"/>
              <w:noProof/>
              <w:kern w:val="2"/>
              <w:sz w:val="21"/>
              <w:szCs w:val="21"/>
              <w14:ligatures w14:val="standardContextual"/>
            </w:rPr>
          </w:pPr>
          <w:hyperlink w:anchor="_Toc178834899" w:history="1">
            <w:r w:rsidRPr="00975A9D">
              <w:rPr>
                <w:rStyle w:val="Hipercze"/>
                <w:noProof/>
                <w:sz w:val="21"/>
                <w:szCs w:val="21"/>
              </w:rPr>
              <w:t>VII.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OŚWIADCZENIA I DOKUMENTY, JAKIE WYKONAWCY ZOBOWIĄZANI SĄ ZŁOŻYĆ W CELU WYKAZANIA SPEŁNIANIA WARUNKÓW UDZIAŁU W POSTĘPOWANIU ORAZ BRAKU PODSTAW WYKLUCZENIA</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_Toc178834899 \h </w:instrText>
            </w:r>
            <w:r w:rsidRPr="00975A9D">
              <w:rPr>
                <w:noProof/>
                <w:webHidden/>
                <w:sz w:val="21"/>
                <w:szCs w:val="21"/>
              </w:rPr>
            </w:r>
            <w:r w:rsidRPr="00975A9D">
              <w:rPr>
                <w:noProof/>
                <w:webHidden/>
                <w:sz w:val="21"/>
                <w:szCs w:val="21"/>
              </w:rPr>
              <w:fldChar w:fldCharType="separate"/>
            </w:r>
            <w:r w:rsidR="00BB63EF">
              <w:rPr>
                <w:noProof/>
                <w:webHidden/>
                <w:sz w:val="21"/>
                <w:szCs w:val="21"/>
              </w:rPr>
              <w:t>11</w:t>
            </w:r>
            <w:r w:rsidRPr="00975A9D">
              <w:rPr>
                <w:noProof/>
                <w:webHidden/>
                <w:sz w:val="21"/>
                <w:szCs w:val="21"/>
              </w:rPr>
              <w:fldChar w:fldCharType="end"/>
            </w:r>
          </w:hyperlink>
        </w:p>
        <w:p w14:paraId="1B12DF71" w14:textId="5C319B1D" w:rsidR="00975A9D" w:rsidRPr="00975A9D" w:rsidRDefault="00975A9D" w:rsidP="00975A9D">
          <w:pPr>
            <w:pStyle w:val="Spistreci1"/>
            <w:spacing w:line="360" w:lineRule="auto"/>
            <w:ind w:left="420" w:hanging="420"/>
            <w:rPr>
              <w:rFonts w:asciiTheme="minorHAnsi" w:eastAsiaTheme="minorEastAsia" w:hAnsiTheme="minorHAnsi" w:cstheme="minorBidi"/>
              <w:noProof/>
              <w:kern w:val="2"/>
              <w:sz w:val="21"/>
              <w:szCs w:val="21"/>
              <w14:ligatures w14:val="standardContextual"/>
            </w:rPr>
          </w:pPr>
          <w:hyperlink w:anchor="_Toc178834900" w:history="1">
            <w:r w:rsidRPr="00975A9D">
              <w:rPr>
                <w:rStyle w:val="Hipercze"/>
                <w:noProof/>
                <w:sz w:val="21"/>
                <w:szCs w:val="21"/>
              </w:rPr>
              <w:t>VIII.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INFORMACJE O SPOSOBIE I ŚRODKACH KOMUNIKACJI, PRZY UŻYCIU KTÓRYCH ZAMAWIAJĄCY BĘDZIE KOMUNIKOWAŁ SIĘ Z WYKONAWCAMI</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_Toc178834900 \h </w:instrText>
            </w:r>
            <w:r w:rsidRPr="00975A9D">
              <w:rPr>
                <w:noProof/>
                <w:webHidden/>
                <w:sz w:val="21"/>
                <w:szCs w:val="21"/>
              </w:rPr>
            </w:r>
            <w:r w:rsidRPr="00975A9D">
              <w:rPr>
                <w:noProof/>
                <w:webHidden/>
                <w:sz w:val="21"/>
                <w:szCs w:val="21"/>
              </w:rPr>
              <w:fldChar w:fldCharType="separate"/>
            </w:r>
            <w:r w:rsidR="00BB63EF">
              <w:rPr>
                <w:noProof/>
                <w:webHidden/>
                <w:sz w:val="21"/>
                <w:szCs w:val="21"/>
              </w:rPr>
              <w:t>15</w:t>
            </w:r>
            <w:r w:rsidRPr="00975A9D">
              <w:rPr>
                <w:noProof/>
                <w:webHidden/>
                <w:sz w:val="21"/>
                <w:szCs w:val="21"/>
              </w:rPr>
              <w:fldChar w:fldCharType="end"/>
            </w:r>
          </w:hyperlink>
        </w:p>
        <w:p w14:paraId="3E12BB8E" w14:textId="25504FBD"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01" w:history="1">
            <w:r w:rsidRPr="00975A9D">
              <w:rPr>
                <w:rStyle w:val="Hipercze"/>
                <w:noProof/>
                <w:sz w:val="21"/>
                <w:szCs w:val="21"/>
              </w:rPr>
              <w:t>IX.</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FORMA I POSTAĆ SKŁADANYCH OŚWIADCZEŃ I DOKUMENTÓW ORAZ OFERTY</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_Toc178834901 \h </w:instrText>
            </w:r>
            <w:r w:rsidRPr="00975A9D">
              <w:rPr>
                <w:noProof/>
                <w:webHidden/>
                <w:sz w:val="21"/>
                <w:szCs w:val="21"/>
              </w:rPr>
            </w:r>
            <w:r w:rsidRPr="00975A9D">
              <w:rPr>
                <w:noProof/>
                <w:webHidden/>
                <w:sz w:val="21"/>
                <w:szCs w:val="21"/>
              </w:rPr>
              <w:fldChar w:fldCharType="separate"/>
            </w:r>
            <w:r w:rsidR="00BB63EF">
              <w:rPr>
                <w:noProof/>
                <w:webHidden/>
                <w:sz w:val="21"/>
                <w:szCs w:val="21"/>
              </w:rPr>
              <w:t>17</w:t>
            </w:r>
            <w:r w:rsidRPr="00975A9D">
              <w:rPr>
                <w:noProof/>
                <w:webHidden/>
                <w:sz w:val="21"/>
                <w:szCs w:val="21"/>
              </w:rPr>
              <w:fldChar w:fldCharType="end"/>
            </w:r>
          </w:hyperlink>
        </w:p>
        <w:p w14:paraId="6FB217B1" w14:textId="1A072551"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02" w:history="1">
            <w:r w:rsidRPr="00975A9D">
              <w:rPr>
                <w:rStyle w:val="Hipercze"/>
                <w:noProof/>
                <w:sz w:val="21"/>
                <w:szCs w:val="21"/>
              </w:rPr>
              <w:t>X.</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TERMIN ZWIĄZANIA OFERTĄ</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_Toc178834902 \h </w:instrText>
            </w:r>
            <w:r w:rsidRPr="00975A9D">
              <w:rPr>
                <w:noProof/>
                <w:webHidden/>
                <w:sz w:val="21"/>
                <w:szCs w:val="21"/>
              </w:rPr>
            </w:r>
            <w:r w:rsidRPr="00975A9D">
              <w:rPr>
                <w:noProof/>
                <w:webHidden/>
                <w:sz w:val="21"/>
                <w:szCs w:val="21"/>
              </w:rPr>
              <w:fldChar w:fldCharType="separate"/>
            </w:r>
            <w:r w:rsidR="00BB63EF">
              <w:rPr>
                <w:noProof/>
                <w:webHidden/>
                <w:sz w:val="21"/>
                <w:szCs w:val="21"/>
              </w:rPr>
              <w:t>19</w:t>
            </w:r>
            <w:r w:rsidRPr="00975A9D">
              <w:rPr>
                <w:noProof/>
                <w:webHidden/>
                <w:sz w:val="21"/>
                <w:szCs w:val="21"/>
              </w:rPr>
              <w:fldChar w:fldCharType="end"/>
            </w:r>
          </w:hyperlink>
        </w:p>
        <w:p w14:paraId="1E43CABA" w14:textId="75E5E391"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03" w:history="1">
            <w:r w:rsidRPr="00975A9D">
              <w:rPr>
                <w:rStyle w:val="Hipercze"/>
                <w:noProof/>
                <w:sz w:val="21"/>
                <w:szCs w:val="21"/>
              </w:rPr>
              <w:t>XI.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OPIS SPOSOBU PRZYGOTOWANIA OFERTY</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_Toc178834903 \h </w:instrText>
            </w:r>
            <w:r w:rsidRPr="00975A9D">
              <w:rPr>
                <w:noProof/>
                <w:webHidden/>
                <w:sz w:val="21"/>
                <w:szCs w:val="21"/>
              </w:rPr>
            </w:r>
            <w:r w:rsidRPr="00975A9D">
              <w:rPr>
                <w:noProof/>
                <w:webHidden/>
                <w:sz w:val="21"/>
                <w:szCs w:val="21"/>
              </w:rPr>
              <w:fldChar w:fldCharType="separate"/>
            </w:r>
            <w:r w:rsidR="00BB63EF">
              <w:rPr>
                <w:noProof/>
                <w:webHidden/>
                <w:sz w:val="21"/>
                <w:szCs w:val="21"/>
              </w:rPr>
              <w:t>19</w:t>
            </w:r>
            <w:r w:rsidRPr="00975A9D">
              <w:rPr>
                <w:noProof/>
                <w:webHidden/>
                <w:sz w:val="21"/>
                <w:szCs w:val="21"/>
              </w:rPr>
              <w:fldChar w:fldCharType="end"/>
            </w:r>
          </w:hyperlink>
        </w:p>
        <w:p w14:paraId="29C50AED" w14:textId="44BADF47"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04" w:history="1">
            <w:r w:rsidRPr="00975A9D">
              <w:rPr>
                <w:rStyle w:val="Hipercze"/>
                <w:noProof/>
                <w:sz w:val="21"/>
                <w:szCs w:val="21"/>
              </w:rPr>
              <w:t>XII.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TERMIN SKŁADANIA I OTWARCIA OFERT</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_Toc178834904 \h </w:instrText>
            </w:r>
            <w:r w:rsidRPr="00975A9D">
              <w:rPr>
                <w:noProof/>
                <w:webHidden/>
                <w:sz w:val="21"/>
                <w:szCs w:val="21"/>
              </w:rPr>
            </w:r>
            <w:r w:rsidRPr="00975A9D">
              <w:rPr>
                <w:noProof/>
                <w:webHidden/>
                <w:sz w:val="21"/>
                <w:szCs w:val="21"/>
              </w:rPr>
              <w:fldChar w:fldCharType="separate"/>
            </w:r>
            <w:r w:rsidR="00BB63EF">
              <w:rPr>
                <w:noProof/>
                <w:webHidden/>
                <w:sz w:val="21"/>
                <w:szCs w:val="21"/>
              </w:rPr>
              <w:t>20</w:t>
            </w:r>
            <w:r w:rsidRPr="00975A9D">
              <w:rPr>
                <w:noProof/>
                <w:webHidden/>
                <w:sz w:val="21"/>
                <w:szCs w:val="21"/>
              </w:rPr>
              <w:fldChar w:fldCharType="end"/>
            </w:r>
          </w:hyperlink>
        </w:p>
        <w:p w14:paraId="0740F946" w14:textId="40521919"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05" w:history="1">
            <w:r w:rsidRPr="00975A9D">
              <w:rPr>
                <w:rStyle w:val="Hipercze"/>
                <w:noProof/>
                <w:sz w:val="21"/>
                <w:szCs w:val="21"/>
              </w:rPr>
              <w:t>XIII.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SPOSÓB OBLICZENIA CENY</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_Toc178834905 \h </w:instrText>
            </w:r>
            <w:r w:rsidRPr="00975A9D">
              <w:rPr>
                <w:noProof/>
                <w:webHidden/>
                <w:sz w:val="21"/>
                <w:szCs w:val="21"/>
              </w:rPr>
            </w:r>
            <w:r w:rsidRPr="00975A9D">
              <w:rPr>
                <w:noProof/>
                <w:webHidden/>
                <w:sz w:val="21"/>
                <w:szCs w:val="21"/>
              </w:rPr>
              <w:fldChar w:fldCharType="separate"/>
            </w:r>
            <w:r w:rsidR="00BB63EF">
              <w:rPr>
                <w:noProof/>
                <w:webHidden/>
                <w:sz w:val="21"/>
                <w:szCs w:val="21"/>
              </w:rPr>
              <w:t>21</w:t>
            </w:r>
            <w:r w:rsidRPr="00975A9D">
              <w:rPr>
                <w:noProof/>
                <w:webHidden/>
                <w:sz w:val="21"/>
                <w:szCs w:val="21"/>
              </w:rPr>
              <w:fldChar w:fldCharType="end"/>
            </w:r>
          </w:hyperlink>
        </w:p>
        <w:p w14:paraId="62A7975E" w14:textId="2A08700A"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06" w:history="1">
            <w:r w:rsidRPr="00975A9D">
              <w:rPr>
                <w:rStyle w:val="Hipercze"/>
                <w:noProof/>
                <w:sz w:val="21"/>
                <w:szCs w:val="21"/>
              </w:rPr>
              <w:t>XIV.</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OPIS KRYTERIÓW OCENY OFERT WRAZ Z PODANIEM WAG TYCH KRYTERIÓW I SPOSOBU OCENY OFERT</w:t>
            </w:r>
            <w:r w:rsidRPr="00975A9D">
              <w:rPr>
                <w:noProof/>
                <w:webHidden/>
                <w:sz w:val="21"/>
                <w:szCs w:val="21"/>
              </w:rPr>
              <w:tab/>
            </w:r>
            <w:r>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_Toc178834906 \h </w:instrText>
            </w:r>
            <w:r w:rsidRPr="00975A9D">
              <w:rPr>
                <w:noProof/>
                <w:webHidden/>
                <w:sz w:val="21"/>
                <w:szCs w:val="21"/>
              </w:rPr>
            </w:r>
            <w:r w:rsidRPr="00975A9D">
              <w:rPr>
                <w:noProof/>
                <w:webHidden/>
                <w:sz w:val="21"/>
                <w:szCs w:val="21"/>
              </w:rPr>
              <w:fldChar w:fldCharType="separate"/>
            </w:r>
            <w:r w:rsidR="00BB63EF">
              <w:rPr>
                <w:noProof/>
                <w:webHidden/>
                <w:sz w:val="21"/>
                <w:szCs w:val="21"/>
              </w:rPr>
              <w:t>22</w:t>
            </w:r>
            <w:r w:rsidRPr="00975A9D">
              <w:rPr>
                <w:noProof/>
                <w:webHidden/>
                <w:sz w:val="21"/>
                <w:szCs w:val="21"/>
              </w:rPr>
              <w:fldChar w:fldCharType="end"/>
            </w:r>
          </w:hyperlink>
        </w:p>
        <w:p w14:paraId="5266E00B" w14:textId="57FB853F"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07" w:history="1">
            <w:r w:rsidRPr="00975A9D">
              <w:rPr>
                <w:rStyle w:val="Hipercze"/>
                <w:noProof/>
                <w:sz w:val="21"/>
                <w:szCs w:val="21"/>
              </w:rPr>
              <w:t>XV.</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WYMAGANIA DOTYCZĄCE WADIUM</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_Toc178834907 \h </w:instrText>
            </w:r>
            <w:r w:rsidRPr="00975A9D">
              <w:rPr>
                <w:noProof/>
                <w:webHidden/>
                <w:sz w:val="21"/>
                <w:szCs w:val="21"/>
              </w:rPr>
            </w:r>
            <w:r w:rsidRPr="00975A9D">
              <w:rPr>
                <w:noProof/>
                <w:webHidden/>
                <w:sz w:val="21"/>
                <w:szCs w:val="21"/>
              </w:rPr>
              <w:fldChar w:fldCharType="separate"/>
            </w:r>
            <w:r w:rsidR="00BB63EF">
              <w:rPr>
                <w:noProof/>
                <w:webHidden/>
                <w:sz w:val="21"/>
                <w:szCs w:val="21"/>
              </w:rPr>
              <w:t>23</w:t>
            </w:r>
            <w:r w:rsidRPr="00975A9D">
              <w:rPr>
                <w:noProof/>
                <w:webHidden/>
                <w:sz w:val="21"/>
                <w:szCs w:val="21"/>
              </w:rPr>
              <w:fldChar w:fldCharType="end"/>
            </w:r>
          </w:hyperlink>
        </w:p>
        <w:p w14:paraId="4FADD93E" w14:textId="4231DD02"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08" w:history="1">
            <w:r w:rsidRPr="00975A9D">
              <w:rPr>
                <w:rStyle w:val="Hipercze"/>
                <w:noProof/>
                <w:sz w:val="21"/>
                <w:szCs w:val="21"/>
              </w:rPr>
              <w:t>XVI.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ZABEZPIECZENIE NALEŻYTEGO WYKONANIA UMOWY</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_Toc178834908 \h </w:instrText>
            </w:r>
            <w:r w:rsidRPr="00975A9D">
              <w:rPr>
                <w:noProof/>
                <w:webHidden/>
                <w:sz w:val="21"/>
                <w:szCs w:val="21"/>
              </w:rPr>
            </w:r>
            <w:r w:rsidRPr="00975A9D">
              <w:rPr>
                <w:noProof/>
                <w:webHidden/>
                <w:sz w:val="21"/>
                <w:szCs w:val="21"/>
              </w:rPr>
              <w:fldChar w:fldCharType="separate"/>
            </w:r>
            <w:r w:rsidR="00BB63EF">
              <w:rPr>
                <w:noProof/>
                <w:webHidden/>
                <w:sz w:val="21"/>
                <w:szCs w:val="21"/>
              </w:rPr>
              <w:t>23</w:t>
            </w:r>
            <w:r w:rsidRPr="00975A9D">
              <w:rPr>
                <w:noProof/>
                <w:webHidden/>
                <w:sz w:val="21"/>
                <w:szCs w:val="21"/>
              </w:rPr>
              <w:fldChar w:fldCharType="end"/>
            </w:r>
          </w:hyperlink>
        </w:p>
        <w:p w14:paraId="5B73F1CB" w14:textId="109A6B4E" w:rsidR="00975A9D" w:rsidRPr="00975A9D" w:rsidRDefault="00975A9D" w:rsidP="00975A9D">
          <w:pPr>
            <w:pStyle w:val="Spistreci1"/>
            <w:tabs>
              <w:tab w:val="left" w:pos="880"/>
            </w:tabs>
            <w:spacing w:line="360" w:lineRule="auto"/>
            <w:rPr>
              <w:rFonts w:asciiTheme="minorHAnsi" w:eastAsiaTheme="minorEastAsia" w:hAnsiTheme="minorHAnsi" w:cstheme="minorBidi"/>
              <w:noProof/>
              <w:kern w:val="2"/>
              <w:sz w:val="21"/>
              <w:szCs w:val="21"/>
              <w14:ligatures w14:val="standardContextual"/>
            </w:rPr>
          </w:pPr>
          <w:hyperlink w:anchor="_Toc178834909" w:history="1">
            <w:r w:rsidRPr="00975A9D">
              <w:rPr>
                <w:rStyle w:val="Hipercze"/>
                <w:noProof/>
                <w:sz w:val="21"/>
                <w:szCs w:val="21"/>
              </w:rPr>
              <w:t>XVII.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INFORMACJE O FORMALNOŚCIACH, JAKIE MUSZĄ ZOSTAĆ DOPEŁNIONE PO WYBORZE OFERTY W CELU ZAWARCIA UMOWY W SPRAWIE ZAMÓWIENIA PUBLICZNEGO</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_Toc178834909 \h </w:instrText>
            </w:r>
            <w:r w:rsidRPr="00975A9D">
              <w:rPr>
                <w:noProof/>
                <w:webHidden/>
                <w:sz w:val="21"/>
                <w:szCs w:val="21"/>
              </w:rPr>
            </w:r>
            <w:r w:rsidRPr="00975A9D">
              <w:rPr>
                <w:noProof/>
                <w:webHidden/>
                <w:sz w:val="21"/>
                <w:szCs w:val="21"/>
              </w:rPr>
              <w:fldChar w:fldCharType="separate"/>
            </w:r>
            <w:r w:rsidR="00BB63EF">
              <w:rPr>
                <w:noProof/>
                <w:webHidden/>
                <w:sz w:val="21"/>
                <w:szCs w:val="21"/>
              </w:rPr>
              <w:t>24</w:t>
            </w:r>
            <w:r w:rsidRPr="00975A9D">
              <w:rPr>
                <w:noProof/>
                <w:webHidden/>
                <w:sz w:val="21"/>
                <w:szCs w:val="21"/>
              </w:rPr>
              <w:fldChar w:fldCharType="end"/>
            </w:r>
          </w:hyperlink>
        </w:p>
        <w:p w14:paraId="0A0FE386" w14:textId="72E840DC" w:rsidR="00975A9D" w:rsidRPr="00975A9D" w:rsidRDefault="00975A9D" w:rsidP="00975A9D">
          <w:pPr>
            <w:pStyle w:val="Spistreci1"/>
            <w:tabs>
              <w:tab w:val="left" w:pos="880"/>
            </w:tabs>
            <w:spacing w:line="360" w:lineRule="auto"/>
            <w:rPr>
              <w:rFonts w:asciiTheme="minorHAnsi" w:eastAsiaTheme="minorEastAsia" w:hAnsiTheme="minorHAnsi" w:cstheme="minorBidi"/>
              <w:noProof/>
              <w:kern w:val="2"/>
              <w:sz w:val="21"/>
              <w:szCs w:val="21"/>
              <w14:ligatures w14:val="standardContextual"/>
            </w:rPr>
          </w:pPr>
          <w:hyperlink w:anchor="_Toc178834910" w:history="1">
            <w:r w:rsidRPr="00975A9D">
              <w:rPr>
                <w:rStyle w:val="Hipercze"/>
                <w:noProof/>
                <w:sz w:val="21"/>
                <w:szCs w:val="21"/>
              </w:rPr>
              <w:t>XVIII.PROJEKTOWANE POSTANOWIENIA UMOWY</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_Toc178834910 \h </w:instrText>
            </w:r>
            <w:r w:rsidRPr="00975A9D">
              <w:rPr>
                <w:noProof/>
                <w:webHidden/>
                <w:sz w:val="21"/>
                <w:szCs w:val="21"/>
              </w:rPr>
            </w:r>
            <w:r w:rsidRPr="00975A9D">
              <w:rPr>
                <w:noProof/>
                <w:webHidden/>
                <w:sz w:val="21"/>
                <w:szCs w:val="21"/>
              </w:rPr>
              <w:fldChar w:fldCharType="separate"/>
            </w:r>
            <w:r w:rsidR="00BB63EF">
              <w:rPr>
                <w:noProof/>
                <w:webHidden/>
                <w:sz w:val="21"/>
                <w:szCs w:val="21"/>
              </w:rPr>
              <w:t>24</w:t>
            </w:r>
            <w:r w:rsidRPr="00975A9D">
              <w:rPr>
                <w:noProof/>
                <w:webHidden/>
                <w:sz w:val="21"/>
                <w:szCs w:val="21"/>
              </w:rPr>
              <w:fldChar w:fldCharType="end"/>
            </w:r>
          </w:hyperlink>
        </w:p>
        <w:p w14:paraId="1E9838F0" w14:textId="39C23CE4"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11" w:history="1">
            <w:r w:rsidRPr="00975A9D">
              <w:rPr>
                <w:rStyle w:val="Hipercze"/>
                <w:noProof/>
                <w:sz w:val="21"/>
                <w:szCs w:val="21"/>
              </w:rPr>
              <w:t>XIX.</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POUCZENIE O ŚRODKACH OCHRONY PRAWNEJ PRZYSŁUGUJĄCYCH WYKONAWCY</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_Toc178834911 \h </w:instrText>
            </w:r>
            <w:r w:rsidRPr="00975A9D">
              <w:rPr>
                <w:noProof/>
                <w:webHidden/>
                <w:sz w:val="21"/>
                <w:szCs w:val="21"/>
              </w:rPr>
            </w:r>
            <w:r w:rsidRPr="00975A9D">
              <w:rPr>
                <w:noProof/>
                <w:webHidden/>
                <w:sz w:val="21"/>
                <w:szCs w:val="21"/>
              </w:rPr>
              <w:fldChar w:fldCharType="separate"/>
            </w:r>
            <w:r w:rsidR="00BB63EF">
              <w:rPr>
                <w:noProof/>
                <w:webHidden/>
                <w:sz w:val="21"/>
                <w:szCs w:val="21"/>
              </w:rPr>
              <w:t>25</w:t>
            </w:r>
            <w:r w:rsidRPr="00975A9D">
              <w:rPr>
                <w:noProof/>
                <w:webHidden/>
                <w:sz w:val="21"/>
                <w:szCs w:val="21"/>
              </w:rPr>
              <w:fldChar w:fldCharType="end"/>
            </w:r>
          </w:hyperlink>
        </w:p>
        <w:p w14:paraId="50CD1DF0" w14:textId="7A499A29"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12" w:history="1">
            <w:r w:rsidRPr="00975A9D">
              <w:rPr>
                <w:rStyle w:val="Hipercze"/>
                <w:noProof/>
                <w:sz w:val="21"/>
                <w:szCs w:val="21"/>
              </w:rPr>
              <w:t>XX.</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POSTANOWIENIA DODATKOWE</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_Toc178834912 \h </w:instrText>
            </w:r>
            <w:r w:rsidRPr="00975A9D">
              <w:rPr>
                <w:noProof/>
                <w:webHidden/>
                <w:sz w:val="21"/>
                <w:szCs w:val="21"/>
              </w:rPr>
            </w:r>
            <w:r w:rsidRPr="00975A9D">
              <w:rPr>
                <w:noProof/>
                <w:webHidden/>
                <w:sz w:val="21"/>
                <w:szCs w:val="21"/>
              </w:rPr>
              <w:fldChar w:fldCharType="separate"/>
            </w:r>
            <w:r w:rsidR="00BB63EF">
              <w:rPr>
                <w:noProof/>
                <w:webHidden/>
                <w:sz w:val="21"/>
                <w:szCs w:val="21"/>
              </w:rPr>
              <w:t>26</w:t>
            </w:r>
            <w:r w:rsidRPr="00975A9D">
              <w:rPr>
                <w:noProof/>
                <w:webHidden/>
                <w:sz w:val="21"/>
                <w:szCs w:val="21"/>
              </w:rPr>
              <w:fldChar w:fldCharType="end"/>
            </w:r>
          </w:hyperlink>
        </w:p>
        <w:p w14:paraId="6802565A" w14:textId="06FF42DA" w:rsidR="00975A9D" w:rsidRPr="00975A9D" w:rsidRDefault="00975A9D" w:rsidP="00975A9D">
          <w:pPr>
            <w:pStyle w:val="Spistreci1"/>
            <w:spacing w:line="360" w:lineRule="auto"/>
            <w:rPr>
              <w:rFonts w:asciiTheme="minorHAnsi" w:eastAsiaTheme="minorEastAsia" w:hAnsiTheme="minorHAnsi" w:cstheme="minorBidi"/>
              <w:noProof/>
              <w:kern w:val="2"/>
              <w:sz w:val="21"/>
              <w:szCs w:val="21"/>
              <w14:ligatures w14:val="standardContextual"/>
            </w:rPr>
          </w:pPr>
          <w:hyperlink w:anchor="_Toc178834913" w:history="1">
            <w:r w:rsidRPr="00975A9D">
              <w:rPr>
                <w:rStyle w:val="Hipercze"/>
                <w:noProof/>
                <w:sz w:val="21"/>
                <w:szCs w:val="21"/>
              </w:rPr>
              <w:t>XXI.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OCHRONA DANYCH OSOBOWYCH</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_Toc178834913 \h </w:instrText>
            </w:r>
            <w:r w:rsidRPr="00975A9D">
              <w:rPr>
                <w:noProof/>
                <w:webHidden/>
                <w:sz w:val="21"/>
                <w:szCs w:val="21"/>
              </w:rPr>
            </w:r>
            <w:r w:rsidRPr="00975A9D">
              <w:rPr>
                <w:noProof/>
                <w:webHidden/>
                <w:sz w:val="21"/>
                <w:szCs w:val="21"/>
              </w:rPr>
              <w:fldChar w:fldCharType="separate"/>
            </w:r>
            <w:r w:rsidR="00BB63EF">
              <w:rPr>
                <w:noProof/>
                <w:webHidden/>
                <w:sz w:val="21"/>
                <w:szCs w:val="21"/>
              </w:rPr>
              <w:t>26</w:t>
            </w:r>
            <w:r w:rsidRPr="00975A9D">
              <w:rPr>
                <w:noProof/>
                <w:webHidden/>
                <w:sz w:val="21"/>
                <w:szCs w:val="21"/>
              </w:rPr>
              <w:fldChar w:fldCharType="end"/>
            </w:r>
          </w:hyperlink>
        </w:p>
        <w:p w14:paraId="3CB7B68D" w14:textId="6869BCC1" w:rsidR="00975A9D" w:rsidRPr="00975A9D" w:rsidRDefault="00975A9D" w:rsidP="00975A9D">
          <w:pPr>
            <w:pStyle w:val="Spistreci1"/>
            <w:tabs>
              <w:tab w:val="left" w:pos="660"/>
            </w:tabs>
            <w:spacing w:line="360" w:lineRule="auto"/>
            <w:rPr>
              <w:rFonts w:asciiTheme="minorHAnsi" w:eastAsiaTheme="minorEastAsia" w:hAnsiTheme="minorHAnsi" w:cstheme="minorBidi"/>
              <w:noProof/>
              <w:kern w:val="2"/>
              <w:sz w:val="21"/>
              <w:szCs w:val="21"/>
              <w14:ligatures w14:val="standardContextual"/>
            </w:rPr>
          </w:pPr>
          <w:hyperlink w:anchor="_Toc178834914" w:history="1">
            <w:r w:rsidRPr="00975A9D">
              <w:rPr>
                <w:rStyle w:val="Hipercze"/>
                <w:noProof/>
                <w:sz w:val="21"/>
                <w:szCs w:val="21"/>
              </w:rPr>
              <w:t>XXII.</w:t>
            </w:r>
            <w:r w:rsidRPr="00975A9D">
              <w:rPr>
                <w:rFonts w:asciiTheme="minorHAnsi" w:eastAsiaTheme="minorEastAsia" w:hAnsiTheme="minorHAnsi" w:cstheme="minorBidi"/>
                <w:noProof/>
                <w:kern w:val="2"/>
                <w:sz w:val="21"/>
                <w:szCs w:val="21"/>
                <w14:ligatures w14:val="standardContextual"/>
              </w:rPr>
              <w:tab/>
            </w:r>
            <w:r w:rsidRPr="00975A9D">
              <w:rPr>
                <w:rStyle w:val="Hipercze"/>
                <w:noProof/>
                <w:sz w:val="21"/>
                <w:szCs w:val="21"/>
              </w:rPr>
              <w:t>ZAŁĄCZNIKI</w:t>
            </w:r>
            <w:r w:rsidRPr="00975A9D">
              <w:rPr>
                <w:noProof/>
                <w:webHidden/>
                <w:sz w:val="21"/>
                <w:szCs w:val="21"/>
              </w:rPr>
              <w:tab/>
            </w:r>
            <w:r w:rsidRPr="00975A9D">
              <w:rPr>
                <w:noProof/>
                <w:webHidden/>
                <w:sz w:val="21"/>
                <w:szCs w:val="21"/>
              </w:rPr>
              <w:fldChar w:fldCharType="begin"/>
            </w:r>
            <w:r w:rsidRPr="00975A9D">
              <w:rPr>
                <w:noProof/>
                <w:webHidden/>
                <w:sz w:val="21"/>
                <w:szCs w:val="21"/>
              </w:rPr>
              <w:instrText xml:space="preserve"> PAGEREF _Toc178834914 \h </w:instrText>
            </w:r>
            <w:r w:rsidRPr="00975A9D">
              <w:rPr>
                <w:noProof/>
                <w:webHidden/>
                <w:sz w:val="21"/>
                <w:szCs w:val="21"/>
              </w:rPr>
            </w:r>
            <w:r w:rsidRPr="00975A9D">
              <w:rPr>
                <w:noProof/>
                <w:webHidden/>
                <w:sz w:val="21"/>
                <w:szCs w:val="21"/>
              </w:rPr>
              <w:fldChar w:fldCharType="separate"/>
            </w:r>
            <w:r w:rsidR="00BB63EF">
              <w:rPr>
                <w:noProof/>
                <w:webHidden/>
                <w:sz w:val="21"/>
                <w:szCs w:val="21"/>
              </w:rPr>
              <w:t>27</w:t>
            </w:r>
            <w:r w:rsidRPr="00975A9D">
              <w:rPr>
                <w:noProof/>
                <w:webHidden/>
                <w:sz w:val="21"/>
                <w:szCs w:val="21"/>
              </w:rPr>
              <w:fldChar w:fldCharType="end"/>
            </w:r>
          </w:hyperlink>
        </w:p>
        <w:p w14:paraId="0F32F0D6" w14:textId="6EE322BA" w:rsidR="001B7AE7" w:rsidRPr="002743B2" w:rsidRDefault="004442A8" w:rsidP="00975A9D">
          <w:pPr>
            <w:pStyle w:val="Spistreci1"/>
            <w:tabs>
              <w:tab w:val="left" w:pos="660"/>
            </w:tabs>
            <w:spacing w:line="360" w:lineRule="auto"/>
            <w:rPr>
              <w:rFonts w:asciiTheme="minorHAnsi" w:eastAsiaTheme="minorEastAsia" w:hAnsiTheme="minorHAnsi" w:cstheme="minorBidi"/>
              <w:sz w:val="21"/>
              <w:szCs w:val="21"/>
            </w:rPr>
          </w:pPr>
          <w:r w:rsidRPr="00975A9D">
            <w:rPr>
              <w:rStyle w:val="czeindeksu"/>
              <w:sz w:val="21"/>
              <w:szCs w:val="21"/>
            </w:rPr>
            <w:fldChar w:fldCharType="end"/>
          </w:r>
        </w:p>
      </w:sdtContent>
    </w:sdt>
    <w:p w14:paraId="475DB761" w14:textId="5C2E5972" w:rsidR="001B7AE7" w:rsidRPr="007A5765" w:rsidRDefault="004442A8" w:rsidP="002230D7">
      <w:pPr>
        <w:pStyle w:val="Nagwek1"/>
        <w:numPr>
          <w:ilvl w:val="0"/>
          <w:numId w:val="41"/>
        </w:numPr>
        <w:spacing w:beforeAutospacing="0" w:afterAutospacing="0" w:line="280" w:lineRule="atLeast"/>
        <w:rPr>
          <w:rFonts w:asciiTheme="minorHAnsi" w:hAnsiTheme="minorHAnsi" w:cstheme="minorHAnsi"/>
          <w:szCs w:val="21"/>
        </w:rPr>
      </w:pPr>
      <w:r w:rsidRPr="002743B2">
        <w:rPr>
          <w:szCs w:val="21"/>
        </w:rPr>
        <w:br w:type="page"/>
      </w:r>
      <w:bookmarkStart w:id="0" w:name="_Toc178834893"/>
      <w:r w:rsidRPr="007A5765">
        <w:lastRenderedPageBreak/>
        <w:t>NAZWA ORAZ ADRES ZAMAWIAJĄCEGO, NUMER TELEFONU, ADRES POCZTY ELEKTRONICZNEJ I ADRES STRONY INTERNETOWEJ PROWADZONEGO POSTĘPOWANIA, SŁOWNICZEK</w:t>
      </w:r>
      <w:bookmarkEnd w:id="0"/>
      <w:r w:rsidRPr="007A5765">
        <w:t xml:space="preserve"> </w:t>
      </w:r>
    </w:p>
    <w:p w14:paraId="7150E112" w14:textId="77777777" w:rsidR="001B7AE7" w:rsidRDefault="001B7AE7" w:rsidP="006E2D81">
      <w:pPr>
        <w:tabs>
          <w:tab w:val="left" w:pos="851"/>
        </w:tabs>
        <w:spacing w:line="280" w:lineRule="atLeast"/>
        <w:ind w:left="851"/>
        <w:jc w:val="both"/>
        <w:rPr>
          <w:rFonts w:asciiTheme="minorHAnsi" w:hAnsiTheme="minorHAnsi" w:cstheme="minorHAnsi"/>
          <w:sz w:val="21"/>
          <w:szCs w:val="21"/>
        </w:rPr>
      </w:pPr>
    </w:p>
    <w:p w14:paraId="67AD0EDF" w14:textId="77777777" w:rsidR="00D13D3C" w:rsidRDefault="00D13D3C" w:rsidP="006E2D81">
      <w:pPr>
        <w:tabs>
          <w:tab w:val="left" w:pos="851"/>
        </w:tabs>
        <w:spacing w:line="280" w:lineRule="atLeast"/>
        <w:ind w:left="851"/>
        <w:jc w:val="both"/>
        <w:rPr>
          <w:rFonts w:asciiTheme="minorHAnsi" w:hAnsiTheme="minorHAnsi" w:cstheme="minorHAnsi"/>
          <w:sz w:val="21"/>
          <w:szCs w:val="21"/>
        </w:rPr>
      </w:pPr>
    </w:p>
    <w:p w14:paraId="360C2D44" w14:textId="77777777" w:rsidR="00875EA8" w:rsidRPr="00975A9D" w:rsidRDefault="00875EA8" w:rsidP="002230D7">
      <w:pPr>
        <w:numPr>
          <w:ilvl w:val="0"/>
          <w:numId w:val="29"/>
        </w:numPr>
        <w:spacing w:line="280" w:lineRule="atLeast"/>
        <w:ind w:left="284" w:hanging="284"/>
        <w:rPr>
          <w:rFonts w:asciiTheme="minorHAnsi" w:eastAsia="Calibri" w:hAnsiTheme="minorHAnsi" w:cstheme="minorHAnsi"/>
          <w:b/>
          <w:sz w:val="21"/>
          <w:szCs w:val="21"/>
          <w:lang w:eastAsia="en-US"/>
        </w:rPr>
      </w:pPr>
      <w:r w:rsidRPr="00975A9D">
        <w:rPr>
          <w:rFonts w:asciiTheme="minorHAnsi" w:eastAsia="Calibri" w:hAnsiTheme="minorHAnsi" w:cstheme="minorHAnsi"/>
          <w:sz w:val="21"/>
          <w:szCs w:val="21"/>
          <w:lang w:eastAsia="en-US"/>
        </w:rPr>
        <w:t xml:space="preserve">Zamawiający: </w:t>
      </w:r>
      <w:r w:rsidRPr="00975A9D">
        <w:rPr>
          <w:rFonts w:asciiTheme="minorHAnsi" w:eastAsia="Calibri" w:hAnsiTheme="minorHAnsi" w:cstheme="minorHAnsi"/>
          <w:sz w:val="21"/>
          <w:szCs w:val="21"/>
          <w:lang w:eastAsia="en-US"/>
        </w:rPr>
        <w:tab/>
      </w:r>
    </w:p>
    <w:p w14:paraId="74713739"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b/>
          <w:bCs/>
          <w:sz w:val="21"/>
          <w:szCs w:val="21"/>
        </w:rPr>
      </w:pPr>
      <w:bookmarkStart w:id="1" w:name="_Hlk178673023"/>
      <w:r w:rsidRPr="00975A9D">
        <w:rPr>
          <w:rFonts w:asciiTheme="minorHAnsi" w:eastAsia="TT69o00" w:hAnsiTheme="minorHAnsi" w:cstheme="minorHAnsi"/>
          <w:b/>
          <w:bCs/>
          <w:sz w:val="21"/>
          <w:szCs w:val="21"/>
        </w:rPr>
        <w:t>Powiat Włocławski</w:t>
      </w:r>
      <w:bookmarkEnd w:id="1"/>
      <w:r w:rsidRPr="00975A9D">
        <w:rPr>
          <w:rFonts w:asciiTheme="minorHAnsi" w:eastAsia="TT69o00" w:hAnsiTheme="minorHAnsi" w:cstheme="minorHAnsi"/>
          <w:b/>
          <w:bCs/>
          <w:sz w:val="21"/>
          <w:szCs w:val="21"/>
        </w:rPr>
        <w:t xml:space="preserve">  - </w:t>
      </w:r>
      <w:bookmarkStart w:id="2" w:name="_Hlk178673091"/>
      <w:r w:rsidRPr="00975A9D">
        <w:rPr>
          <w:rFonts w:asciiTheme="minorHAnsi" w:eastAsia="TT69o00" w:hAnsiTheme="minorHAnsi" w:cstheme="minorHAnsi"/>
          <w:b/>
          <w:bCs/>
          <w:sz w:val="21"/>
          <w:szCs w:val="21"/>
        </w:rPr>
        <w:t>Starostwo Powiatowe we Włocławku</w:t>
      </w:r>
    </w:p>
    <w:p w14:paraId="36608636"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bCs/>
          <w:sz w:val="21"/>
          <w:szCs w:val="21"/>
        </w:rPr>
      </w:pPr>
      <w:r w:rsidRPr="00975A9D">
        <w:rPr>
          <w:rFonts w:asciiTheme="minorHAnsi" w:eastAsia="TT69o00" w:hAnsiTheme="minorHAnsi" w:cstheme="minorHAnsi"/>
          <w:sz w:val="21"/>
          <w:szCs w:val="21"/>
        </w:rPr>
        <w:t xml:space="preserve">Siedziba: </w:t>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r w:rsidRPr="00975A9D">
        <w:rPr>
          <w:rFonts w:asciiTheme="minorHAnsi" w:eastAsia="TT69o00" w:hAnsiTheme="minorHAnsi" w:cstheme="minorHAnsi"/>
          <w:bCs/>
          <w:sz w:val="21"/>
          <w:szCs w:val="21"/>
        </w:rPr>
        <w:t>Cyganka 28, 87-800 Włocławek</w:t>
      </w:r>
    </w:p>
    <w:bookmarkEnd w:id="2"/>
    <w:p w14:paraId="30098CE0"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Numer NIP:</w:t>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bookmarkStart w:id="3" w:name="_Hlk178673061"/>
      <w:r w:rsidRPr="00975A9D">
        <w:rPr>
          <w:rFonts w:asciiTheme="minorHAnsi" w:eastAsia="TT69o00" w:hAnsiTheme="minorHAnsi" w:cstheme="minorHAnsi"/>
          <w:sz w:val="21"/>
          <w:szCs w:val="21"/>
        </w:rPr>
        <w:t>888-311-57-91</w:t>
      </w:r>
      <w:bookmarkEnd w:id="3"/>
    </w:p>
    <w:p w14:paraId="796E3D3F"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Numer Regon:</w:t>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t>910866778</w:t>
      </w:r>
    </w:p>
    <w:p w14:paraId="15308BDB"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 xml:space="preserve">adres strony internetowej: </w:t>
      </w:r>
      <w:r w:rsidRPr="00975A9D">
        <w:rPr>
          <w:rFonts w:asciiTheme="minorHAnsi" w:eastAsia="TT69o00" w:hAnsiTheme="minorHAnsi" w:cstheme="minorHAnsi"/>
          <w:sz w:val="21"/>
          <w:szCs w:val="21"/>
        </w:rPr>
        <w:tab/>
      </w:r>
      <w:bookmarkStart w:id="4" w:name="_Hlk116545674"/>
      <w:r w:rsidRPr="00975A9D">
        <w:rPr>
          <w:rFonts w:asciiTheme="minorHAnsi" w:eastAsia="TT69o00" w:hAnsiTheme="minorHAnsi" w:cstheme="minorHAnsi"/>
          <w:sz w:val="21"/>
          <w:szCs w:val="21"/>
        </w:rPr>
        <w:t xml:space="preserve">http://bip.wloclawski.pl  </w:t>
      </w:r>
      <w:bookmarkEnd w:id="4"/>
    </w:p>
    <w:p w14:paraId="02720EAE" w14:textId="2CEC5C1B" w:rsidR="007018CC" w:rsidRPr="00E81184"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adres e-mail:</w:t>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r w:rsidRPr="00E81184">
        <w:rPr>
          <w:rFonts w:asciiTheme="minorHAnsi" w:eastAsia="TT69o00" w:hAnsiTheme="minorHAnsi" w:cstheme="minorHAnsi"/>
          <w:sz w:val="21"/>
          <w:szCs w:val="21"/>
        </w:rPr>
        <w:t>zamowieniapubliczne@powiat.wloclawski.pl</w:t>
      </w:r>
    </w:p>
    <w:p w14:paraId="6CA9CC93"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E81184">
        <w:rPr>
          <w:rFonts w:asciiTheme="minorHAnsi" w:eastAsia="TT69o00" w:hAnsiTheme="minorHAnsi" w:cstheme="minorHAnsi"/>
          <w:sz w:val="21"/>
          <w:szCs w:val="21"/>
        </w:rPr>
        <w:t xml:space="preserve">tel. </w:t>
      </w:r>
      <w:r w:rsidRPr="00E81184">
        <w:rPr>
          <w:rFonts w:asciiTheme="minorHAnsi" w:eastAsia="TT69o00" w:hAnsiTheme="minorHAnsi" w:cstheme="minorHAnsi"/>
          <w:sz w:val="21"/>
          <w:szCs w:val="21"/>
        </w:rPr>
        <w:tab/>
      </w:r>
      <w:r w:rsidRPr="00E81184">
        <w:rPr>
          <w:rFonts w:asciiTheme="minorHAnsi" w:eastAsia="TT69o00" w:hAnsiTheme="minorHAnsi" w:cstheme="minorHAnsi"/>
          <w:sz w:val="21"/>
          <w:szCs w:val="21"/>
        </w:rPr>
        <w:tab/>
      </w:r>
      <w:r w:rsidRPr="00E81184">
        <w:rPr>
          <w:rFonts w:asciiTheme="minorHAnsi" w:eastAsia="TT69o00" w:hAnsiTheme="minorHAnsi" w:cstheme="minorHAnsi"/>
          <w:sz w:val="21"/>
          <w:szCs w:val="21"/>
        </w:rPr>
        <w:tab/>
      </w:r>
      <w:r w:rsidRPr="00E81184">
        <w:rPr>
          <w:rFonts w:asciiTheme="minorHAnsi" w:eastAsia="TT69o00" w:hAnsiTheme="minorHAnsi" w:cstheme="minorHAnsi"/>
          <w:sz w:val="21"/>
          <w:szCs w:val="21"/>
        </w:rPr>
        <w:tab/>
        <w:t>+48 54 230 46 00</w:t>
      </w:r>
    </w:p>
    <w:p w14:paraId="491A196B"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 xml:space="preserve">godziny pracy Starostwa: </w:t>
      </w:r>
      <w:r w:rsidRPr="00975A9D">
        <w:rPr>
          <w:rFonts w:asciiTheme="minorHAnsi" w:eastAsia="TT69o00" w:hAnsiTheme="minorHAnsi" w:cstheme="minorHAnsi"/>
          <w:sz w:val="21"/>
          <w:szCs w:val="21"/>
        </w:rPr>
        <w:tab/>
      </w:r>
    </w:p>
    <w:p w14:paraId="094DEB93"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Wtorek: 7:30 – 17:00</w:t>
      </w:r>
    </w:p>
    <w:p w14:paraId="0D5327BE"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Piątek: 7:30 – 14:00</w:t>
      </w:r>
    </w:p>
    <w:p w14:paraId="01382DDA" w14:textId="77777777" w:rsidR="007018CC" w:rsidRPr="00975A9D" w:rsidRDefault="007018CC" w:rsidP="00975A9D">
      <w:pPr>
        <w:spacing w:line="280" w:lineRule="atLeast"/>
        <w:ind w:left="284"/>
        <w:rPr>
          <w:rFonts w:asciiTheme="minorHAnsi" w:eastAsia="TT69o00" w:hAnsiTheme="minorHAnsi" w:cstheme="minorHAnsi"/>
          <w:sz w:val="21"/>
          <w:szCs w:val="21"/>
        </w:rPr>
      </w:pPr>
      <w:r w:rsidRPr="00975A9D">
        <w:rPr>
          <w:rFonts w:asciiTheme="minorHAnsi" w:eastAsia="TT69o00" w:hAnsiTheme="minorHAnsi" w:cstheme="minorHAnsi"/>
          <w:sz w:val="21"/>
          <w:szCs w:val="21"/>
        </w:rPr>
        <w:t>Pozostałe dni robocze 7:30 – 15:30</w:t>
      </w:r>
    </w:p>
    <w:p w14:paraId="346DDFC2" w14:textId="77777777" w:rsidR="007018CC" w:rsidRPr="00975A9D" w:rsidRDefault="007018CC" w:rsidP="00975A9D">
      <w:pPr>
        <w:spacing w:line="280" w:lineRule="atLeast"/>
        <w:ind w:firstLine="284"/>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Zamawiający  w postępowaniu działa w imieniu własnym oraz w imieniu i na rzecz nw. jednostek:</w:t>
      </w:r>
    </w:p>
    <w:p w14:paraId="762DE306" w14:textId="77777777" w:rsidR="007018CC" w:rsidRPr="00975A9D" w:rsidRDefault="007018CC" w:rsidP="002230D7">
      <w:pPr>
        <w:numPr>
          <w:ilvl w:val="0"/>
          <w:numId w:val="52"/>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Zespół Szkół im. Marii Grodzickiej w Lubrańcu Marysinie</w:t>
      </w:r>
    </w:p>
    <w:p w14:paraId="596B5D4E" w14:textId="77777777" w:rsidR="007018CC" w:rsidRPr="00975A9D" w:rsidRDefault="007018CC" w:rsidP="002230D7">
      <w:pPr>
        <w:numPr>
          <w:ilvl w:val="0"/>
          <w:numId w:val="52"/>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Powiatowy Zarząd Dróg we Włocławku z/s w Jarantowicach</w:t>
      </w:r>
    </w:p>
    <w:p w14:paraId="06E76A8E" w14:textId="77777777" w:rsidR="007018CC" w:rsidRPr="00975A9D" w:rsidRDefault="007018CC" w:rsidP="002230D7">
      <w:pPr>
        <w:numPr>
          <w:ilvl w:val="0"/>
          <w:numId w:val="52"/>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 xml:space="preserve">Poradnia Psychologiczno – Pedagogiczna w Lubieniu Kujawskim </w:t>
      </w:r>
    </w:p>
    <w:p w14:paraId="76EF8EAB" w14:textId="77777777" w:rsidR="007018CC" w:rsidRPr="00975A9D" w:rsidRDefault="007018CC" w:rsidP="002230D7">
      <w:pPr>
        <w:numPr>
          <w:ilvl w:val="0"/>
          <w:numId w:val="52"/>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Placówka Opiekuńczo - Wychowawcza "Przystań" w Lubieniu Kujawskim</w:t>
      </w:r>
    </w:p>
    <w:p w14:paraId="5F412217" w14:textId="77777777" w:rsidR="007018CC" w:rsidRPr="00975A9D" w:rsidRDefault="007018CC" w:rsidP="002230D7">
      <w:pPr>
        <w:numPr>
          <w:ilvl w:val="0"/>
          <w:numId w:val="52"/>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Placówka Opiekuńczo - Wychowawcza "Ostoja" w Lubieniu Kujawskim</w:t>
      </w:r>
    </w:p>
    <w:p w14:paraId="0C4E4328" w14:textId="77777777" w:rsidR="00CC0CC2" w:rsidRPr="00975A9D" w:rsidRDefault="00CC0CC2" w:rsidP="002230D7">
      <w:pPr>
        <w:numPr>
          <w:ilvl w:val="0"/>
          <w:numId w:val="52"/>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Placówka Opiekuńczo -Wychowawcza "Zakątek" w Nasiegniewie</w:t>
      </w:r>
    </w:p>
    <w:p w14:paraId="4E9C79A7" w14:textId="3A6CA77D" w:rsidR="00CC0CC2" w:rsidRPr="00975A9D" w:rsidRDefault="00CC0CC2" w:rsidP="002230D7">
      <w:pPr>
        <w:numPr>
          <w:ilvl w:val="0"/>
          <w:numId w:val="52"/>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Placówka Opiekuńczo - Wychowawcza "Zacisze" w Nasiegniewie</w:t>
      </w:r>
    </w:p>
    <w:p w14:paraId="60C5C2D1" w14:textId="77777777" w:rsidR="007018CC" w:rsidRPr="00975A9D" w:rsidRDefault="007018CC" w:rsidP="002230D7">
      <w:pPr>
        <w:numPr>
          <w:ilvl w:val="0"/>
          <w:numId w:val="52"/>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Zespół Szkół w Lubrańcu</w:t>
      </w:r>
    </w:p>
    <w:p w14:paraId="1DCFAC70" w14:textId="77777777" w:rsidR="007018CC" w:rsidRPr="00975A9D" w:rsidRDefault="007018CC" w:rsidP="002230D7">
      <w:pPr>
        <w:numPr>
          <w:ilvl w:val="0"/>
          <w:numId w:val="52"/>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Powiatowy Urząd Pracy we Włocławku</w:t>
      </w:r>
    </w:p>
    <w:p w14:paraId="4316F65D" w14:textId="77777777" w:rsidR="007018CC" w:rsidRPr="00975A9D" w:rsidRDefault="007018CC" w:rsidP="002230D7">
      <w:pPr>
        <w:numPr>
          <w:ilvl w:val="0"/>
          <w:numId w:val="53"/>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Placówka Opiekuńczo - Wychowawcza "Jaś" w Brzeziu</w:t>
      </w:r>
    </w:p>
    <w:p w14:paraId="62F63808" w14:textId="77777777" w:rsidR="007018CC" w:rsidRPr="00975A9D" w:rsidRDefault="007018CC" w:rsidP="002230D7">
      <w:pPr>
        <w:numPr>
          <w:ilvl w:val="0"/>
          <w:numId w:val="53"/>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Placówka Opiekuńczo - Wychowawcza "Małgosia" w Brzeziu</w:t>
      </w:r>
    </w:p>
    <w:p w14:paraId="1AD07A7A" w14:textId="77777777" w:rsidR="007018CC" w:rsidRPr="00975A9D" w:rsidRDefault="007018CC" w:rsidP="002230D7">
      <w:pPr>
        <w:numPr>
          <w:ilvl w:val="0"/>
          <w:numId w:val="53"/>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Dom Pomocy Społecznej w Rzeżewie</w:t>
      </w:r>
    </w:p>
    <w:p w14:paraId="4AF75F8E" w14:textId="77777777" w:rsidR="007018CC" w:rsidRPr="00975A9D" w:rsidRDefault="007018CC" w:rsidP="002230D7">
      <w:pPr>
        <w:numPr>
          <w:ilvl w:val="0"/>
          <w:numId w:val="53"/>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 xml:space="preserve">Dom Pomocy Społecznej w Kurowie </w:t>
      </w:r>
    </w:p>
    <w:p w14:paraId="0F199E22" w14:textId="77777777" w:rsidR="007018CC" w:rsidRPr="00975A9D" w:rsidRDefault="007018CC" w:rsidP="002230D7">
      <w:pPr>
        <w:numPr>
          <w:ilvl w:val="0"/>
          <w:numId w:val="53"/>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Dom Pomocy Społecznej w Wilkowiczkach</w:t>
      </w:r>
    </w:p>
    <w:p w14:paraId="64D44622" w14:textId="77777777" w:rsidR="007018CC" w:rsidRPr="00975A9D" w:rsidRDefault="007018CC" w:rsidP="002230D7">
      <w:pPr>
        <w:numPr>
          <w:ilvl w:val="0"/>
          <w:numId w:val="53"/>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Dom Pomocy Społecznej w Kowalu</w:t>
      </w:r>
    </w:p>
    <w:p w14:paraId="3E9360A4" w14:textId="77777777" w:rsidR="007018CC" w:rsidRPr="00975A9D" w:rsidRDefault="007018CC" w:rsidP="002230D7">
      <w:pPr>
        <w:numPr>
          <w:ilvl w:val="0"/>
          <w:numId w:val="53"/>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Zespół Szkół im. Jana Kasprowicza w Izbicy Kujawskiej</w:t>
      </w:r>
    </w:p>
    <w:p w14:paraId="36EF48B3" w14:textId="77777777" w:rsidR="007018CC" w:rsidRPr="00975A9D" w:rsidRDefault="007018CC" w:rsidP="002230D7">
      <w:pPr>
        <w:numPr>
          <w:ilvl w:val="0"/>
          <w:numId w:val="53"/>
        </w:numPr>
        <w:spacing w:line="280" w:lineRule="atLeast"/>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Powiatowe Centrum Kształcenia Zawodowego i Ustawicznego w Chodczu</w:t>
      </w:r>
    </w:p>
    <w:p w14:paraId="123B10E2" w14:textId="7C25C470" w:rsidR="001B7AE7" w:rsidRPr="00975A9D" w:rsidRDefault="004442A8" w:rsidP="002230D7">
      <w:pPr>
        <w:numPr>
          <w:ilvl w:val="3"/>
          <w:numId w:val="27"/>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rPr>
        <w:t>Adres strony internetowej, na której udostępniona zostanie dokumentacja oraz zamieszczane będą zmiany i wyjaśnienia treści SWZ oraz inne dokumenty zamówienia bezpośrednio związane z postępowaniem o udzielenie zamówienia</w:t>
      </w:r>
      <w:r w:rsidR="0075021A" w:rsidRPr="00975A9D">
        <w:rPr>
          <w:rFonts w:asciiTheme="minorHAnsi" w:hAnsiTheme="minorHAnsi" w:cstheme="minorHAnsi"/>
          <w:bCs/>
          <w:sz w:val="21"/>
          <w:szCs w:val="21"/>
        </w:rPr>
        <w:t>:</w:t>
      </w:r>
      <w:r w:rsidR="00CD06C0" w:rsidRPr="00CD06C0">
        <w:t xml:space="preserve"> </w:t>
      </w:r>
      <w:hyperlink r:id="rId9" w:history="1">
        <w:r w:rsidR="00CD06C0" w:rsidRPr="00CD06C0">
          <w:rPr>
            <w:rStyle w:val="Hipercze"/>
            <w:rFonts w:asciiTheme="minorHAnsi" w:hAnsiTheme="minorHAnsi" w:cstheme="minorHAnsi"/>
            <w:b/>
            <w:sz w:val="21"/>
            <w:szCs w:val="21"/>
          </w:rPr>
          <w:t>https://ezamowienia.gov.pl/mp-client/search/list/ocds-148610-7751c393-ffad-4549-83ca-7f2c2c5d8ed5</w:t>
        </w:r>
      </w:hyperlink>
    </w:p>
    <w:p w14:paraId="7F0375E1" w14:textId="77777777" w:rsidR="001B7AE7" w:rsidRPr="00975A9D" w:rsidRDefault="004442A8" w:rsidP="002230D7">
      <w:pPr>
        <w:numPr>
          <w:ilvl w:val="3"/>
          <w:numId w:val="27"/>
        </w:numPr>
        <w:tabs>
          <w:tab w:val="left" w:pos="284"/>
          <w:tab w:val="left" w:pos="851"/>
        </w:tabs>
        <w:spacing w:line="280" w:lineRule="atLeast"/>
        <w:ind w:hanging="288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Pojęcia użyte w specyfikacji warunków zamówienia:</w:t>
      </w:r>
    </w:p>
    <w:p w14:paraId="15AE5FBF" w14:textId="77777777" w:rsidR="00137095"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Dystrybucja energii elektrycznej</w:t>
      </w:r>
      <w:r w:rsidRPr="00975A9D">
        <w:rPr>
          <w:rFonts w:asciiTheme="minorHAnsi" w:hAnsiTheme="minorHAnsi" w:cstheme="minorHAnsi"/>
          <w:sz w:val="21"/>
          <w:szCs w:val="21"/>
        </w:rPr>
        <w:t xml:space="preserve"> - transport energii elektrycznej siecią dystrybucyjną OSD w celu jej dostarczania odbiorcom, z wyłączeniem sprzedaży tej energii.</w:t>
      </w:r>
    </w:p>
    <w:p w14:paraId="1102F8A9" w14:textId="77777777" w:rsidR="002539CA" w:rsidRPr="00975A9D" w:rsidRDefault="00356C36" w:rsidP="002230D7">
      <w:pPr>
        <w:pStyle w:val="Akapitzlist"/>
        <w:numPr>
          <w:ilvl w:val="4"/>
          <w:numId w:val="27"/>
        </w:numPr>
        <w:shd w:val="clear" w:color="auto" w:fill="FFFFFF"/>
        <w:tabs>
          <w:tab w:val="left" w:pos="851"/>
        </w:tabs>
        <w:spacing w:line="280" w:lineRule="atLeast"/>
        <w:ind w:left="850" w:hanging="425"/>
        <w:jc w:val="both"/>
        <w:rPr>
          <w:rFonts w:asciiTheme="minorHAnsi" w:hAnsiTheme="minorHAnsi" w:cstheme="minorHAnsi"/>
          <w:sz w:val="21"/>
          <w:szCs w:val="21"/>
        </w:rPr>
      </w:pPr>
      <w:r w:rsidRPr="00975A9D">
        <w:rPr>
          <w:rFonts w:asciiTheme="minorHAnsi" w:eastAsia="Calibri" w:hAnsiTheme="minorHAnsi" w:cstheme="minorHAnsi"/>
          <w:b/>
          <w:sz w:val="21"/>
          <w:szCs w:val="21"/>
          <w:lang w:eastAsia="zh-CN"/>
        </w:rPr>
        <w:t>JEDZ</w:t>
      </w:r>
      <w:r w:rsidRPr="00975A9D">
        <w:rPr>
          <w:rFonts w:asciiTheme="minorHAnsi" w:eastAsia="Calibri" w:hAnsiTheme="minorHAnsi" w:cstheme="minorHAnsi"/>
          <w:bCs/>
          <w:sz w:val="21"/>
          <w:szCs w:val="21"/>
          <w:lang w:eastAsia="zh-CN"/>
        </w:rPr>
        <w:t xml:space="preserve"> - oświadczenie, o którym mowa w art. 125 ust.</w:t>
      </w:r>
      <w:r w:rsidR="00901561" w:rsidRPr="00975A9D">
        <w:rPr>
          <w:rFonts w:asciiTheme="minorHAnsi" w:eastAsia="Calibri" w:hAnsiTheme="minorHAnsi" w:cstheme="minorHAnsi"/>
          <w:bCs/>
          <w:sz w:val="21"/>
          <w:szCs w:val="21"/>
          <w:lang w:eastAsia="zh-CN"/>
        </w:rPr>
        <w:t xml:space="preserve"> </w:t>
      </w:r>
      <w:r w:rsidRPr="00975A9D">
        <w:rPr>
          <w:rFonts w:asciiTheme="minorHAnsi" w:eastAsia="Calibri" w:hAnsiTheme="minorHAnsi" w:cstheme="minorHAnsi"/>
          <w:bCs/>
          <w:sz w:val="21"/>
          <w:szCs w:val="21"/>
          <w:lang w:eastAsia="zh-CN"/>
        </w:rPr>
        <w:t xml:space="preserve">1 </w:t>
      </w:r>
      <w:r w:rsidR="00240E01" w:rsidRPr="00975A9D">
        <w:rPr>
          <w:rFonts w:asciiTheme="minorHAnsi" w:eastAsia="Calibri" w:hAnsiTheme="minorHAnsi" w:cstheme="minorHAnsi"/>
          <w:bCs/>
          <w:sz w:val="21"/>
          <w:szCs w:val="21"/>
          <w:lang w:eastAsia="zh-CN"/>
        </w:rPr>
        <w:t>Ustawy</w:t>
      </w:r>
      <w:r w:rsidRPr="00975A9D">
        <w:rPr>
          <w:rFonts w:asciiTheme="minorHAnsi" w:eastAsia="Calibri" w:hAnsiTheme="minorHAnsi" w:cstheme="minorHAnsi"/>
          <w:bCs/>
          <w:sz w:val="21"/>
          <w:szCs w:val="21"/>
          <w:lang w:eastAsia="zh-CN"/>
        </w:rPr>
        <w:t xml:space="preserve"> Pzp sporządzone na formularzu jednolitego europejskiego dokumentu zamówienia, zgodnie ze wzorem standardowego formularza określonego w rozporządzeniu wykonawczym Komisji (UE) 2016/7 </w:t>
      </w:r>
      <w:r w:rsidR="00410CD0" w:rsidRPr="00975A9D">
        <w:rPr>
          <w:rFonts w:asciiTheme="minorHAnsi" w:eastAsia="Calibri" w:hAnsiTheme="minorHAnsi" w:cstheme="minorHAnsi"/>
          <w:bCs/>
          <w:sz w:val="21"/>
          <w:szCs w:val="21"/>
          <w:lang w:eastAsia="zh-CN"/>
        </w:rPr>
        <w:br/>
      </w:r>
      <w:r w:rsidRPr="00975A9D">
        <w:rPr>
          <w:rFonts w:asciiTheme="minorHAnsi" w:eastAsia="Calibri" w:hAnsiTheme="minorHAnsi" w:cstheme="minorHAnsi"/>
          <w:bCs/>
          <w:sz w:val="21"/>
          <w:szCs w:val="21"/>
          <w:lang w:eastAsia="zh-CN"/>
        </w:rPr>
        <w:t>z dnia 5 stycznia 2016 r. ustanawiającym standardowy formularz jednolitego europejskiego dokumentu zamówienia (Dz. Urz. UE L 3 z 06.01.2016, str. 16)</w:t>
      </w:r>
      <w:r w:rsidR="002C3A71" w:rsidRPr="00975A9D">
        <w:rPr>
          <w:rFonts w:asciiTheme="minorHAnsi" w:eastAsia="Calibri" w:hAnsiTheme="minorHAnsi" w:cstheme="minorHAnsi"/>
          <w:bCs/>
          <w:sz w:val="21"/>
          <w:szCs w:val="21"/>
          <w:lang w:eastAsia="zh-CN"/>
        </w:rPr>
        <w:t>.</w:t>
      </w:r>
      <w:bookmarkStart w:id="5" w:name="_Hlk159321958"/>
    </w:p>
    <w:p w14:paraId="0B0A6891" w14:textId="78124511" w:rsidR="00875EA8" w:rsidRPr="00975A9D" w:rsidRDefault="00875EA8" w:rsidP="002230D7">
      <w:pPr>
        <w:pStyle w:val="Akapitzlist"/>
        <w:numPr>
          <w:ilvl w:val="4"/>
          <w:numId w:val="27"/>
        </w:numPr>
        <w:shd w:val="clear" w:color="auto" w:fill="FFFFFF"/>
        <w:tabs>
          <w:tab w:val="left" w:pos="851"/>
        </w:tabs>
        <w:spacing w:line="280" w:lineRule="atLeast"/>
        <w:ind w:left="850" w:hanging="425"/>
        <w:jc w:val="both"/>
        <w:rPr>
          <w:rFonts w:asciiTheme="minorHAnsi" w:hAnsiTheme="minorHAnsi" w:cstheme="minorHAnsi"/>
          <w:sz w:val="21"/>
          <w:szCs w:val="21"/>
        </w:rPr>
      </w:pPr>
      <w:r w:rsidRPr="00975A9D">
        <w:rPr>
          <w:rFonts w:asciiTheme="minorHAnsi" w:hAnsiTheme="minorHAnsi" w:cstheme="minorHAnsi"/>
          <w:b/>
          <w:bCs/>
          <w:sz w:val="21"/>
          <w:szCs w:val="21"/>
        </w:rPr>
        <w:t>Mikroinstalacja</w:t>
      </w:r>
      <w:r w:rsidRPr="00975A9D">
        <w:rPr>
          <w:rFonts w:asciiTheme="minorHAnsi" w:hAnsiTheme="minorHAnsi" w:cstheme="minorHAnsi"/>
          <w:sz w:val="21"/>
          <w:szCs w:val="21"/>
        </w:rPr>
        <w:t xml:space="preserve"> – instalacja odnawialnego źródła energii o łącznej mocy zainstalowanej elektrycznej nie większej niż 50 kW, przyłączona do sieci elektroenergetycznej o napięciu </w:t>
      </w:r>
      <w:r w:rsidRPr="00975A9D">
        <w:rPr>
          <w:rFonts w:asciiTheme="minorHAnsi" w:hAnsiTheme="minorHAnsi" w:cstheme="minorHAnsi"/>
          <w:sz w:val="21"/>
          <w:szCs w:val="21"/>
        </w:rPr>
        <w:lastRenderedPageBreak/>
        <w:t>znamionowym niższym niż 110 k</w:t>
      </w:r>
      <w:r w:rsidR="002743B2" w:rsidRPr="00975A9D">
        <w:rPr>
          <w:rFonts w:asciiTheme="minorHAnsi" w:hAnsiTheme="minorHAnsi" w:cstheme="minorHAnsi"/>
          <w:sz w:val="21"/>
          <w:szCs w:val="21"/>
        </w:rPr>
        <w:t xml:space="preserve">V </w:t>
      </w:r>
      <w:r w:rsidRPr="00975A9D">
        <w:rPr>
          <w:rFonts w:asciiTheme="minorHAnsi" w:hAnsiTheme="minorHAnsi" w:cstheme="minorHAnsi"/>
          <w:sz w:val="21"/>
          <w:szCs w:val="21"/>
        </w:rPr>
        <w:t>albo o mocy osiągalnej cieplnej w skojarzeniu nie większej niż 150 kW, w której łączna moc zainstalowana elektryczna jest nie większa niż 50 kW</w:t>
      </w:r>
      <w:r w:rsidR="00F82DC3" w:rsidRPr="00975A9D">
        <w:rPr>
          <w:rFonts w:asciiTheme="minorHAnsi" w:hAnsiTheme="minorHAnsi" w:cstheme="minorHAnsi"/>
          <w:sz w:val="21"/>
          <w:szCs w:val="21"/>
        </w:rPr>
        <w:t>.</w:t>
      </w:r>
    </w:p>
    <w:p w14:paraId="72C3FF79" w14:textId="58E175A6" w:rsidR="002539CA" w:rsidRPr="00975A9D" w:rsidRDefault="00892A05"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lang w:eastAsia="zh-CN"/>
        </w:rPr>
        <w:t>Net billing</w:t>
      </w:r>
      <w:r w:rsidRPr="00975A9D">
        <w:rPr>
          <w:rFonts w:asciiTheme="minorHAnsi" w:hAnsiTheme="minorHAnsi" w:cstheme="minorHAnsi"/>
          <w:sz w:val="21"/>
          <w:szCs w:val="21"/>
          <w:lang w:eastAsia="zh-CN"/>
        </w:rPr>
        <w:t xml:space="preserve"> - system rozliczeń prosumentów polegający na rozliczeniu wartości energii elektrycznej wprowadzonej do sieci dystrybucyjnej elektroenergetycznej przez prosumenta energii odnawialnej wobec wartości energii elektrycznej pobranej z tej sieci w celu jej zużycia na potrzeby własne. </w:t>
      </w:r>
    </w:p>
    <w:p w14:paraId="5C45EE21" w14:textId="566C9989" w:rsidR="003839A1" w:rsidRPr="00975A9D" w:rsidRDefault="00892A05" w:rsidP="002230D7">
      <w:pPr>
        <w:pStyle w:val="Akapitzlist"/>
        <w:numPr>
          <w:ilvl w:val="4"/>
          <w:numId w:val="27"/>
        </w:numPr>
        <w:shd w:val="clear" w:color="auto" w:fill="FFFFFF"/>
        <w:tabs>
          <w:tab w:val="left" w:pos="851"/>
        </w:tabs>
        <w:spacing w:line="280" w:lineRule="atLeast"/>
        <w:ind w:left="851" w:hanging="425"/>
        <w:jc w:val="both"/>
        <w:rPr>
          <w:rFonts w:asciiTheme="minorHAnsi" w:eastAsia="Calibri" w:hAnsiTheme="minorHAnsi" w:cstheme="minorHAnsi"/>
          <w:strike/>
          <w:sz w:val="21"/>
          <w:szCs w:val="21"/>
          <w:lang w:eastAsia="en-US"/>
        </w:rPr>
      </w:pPr>
      <w:r w:rsidRPr="00975A9D">
        <w:rPr>
          <w:rFonts w:asciiTheme="minorHAnsi" w:eastAsia="Calibri" w:hAnsiTheme="minorHAnsi" w:cstheme="minorHAnsi"/>
          <w:b/>
          <w:bCs/>
          <w:sz w:val="21"/>
          <w:szCs w:val="21"/>
          <w:lang w:eastAsia="en-US"/>
        </w:rPr>
        <w:t>Net-metering</w:t>
      </w:r>
      <w:r w:rsidRPr="00975A9D">
        <w:rPr>
          <w:rFonts w:asciiTheme="minorHAnsi" w:eastAsia="Calibri" w:hAnsiTheme="minorHAnsi" w:cstheme="minorHAnsi"/>
          <w:sz w:val="21"/>
          <w:szCs w:val="21"/>
          <w:lang w:eastAsia="en-US"/>
        </w:rPr>
        <w:t xml:space="preserve"> – 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t>
      </w:r>
      <w:bookmarkEnd w:id="5"/>
    </w:p>
    <w:p w14:paraId="02888251" w14:textId="2A08B310" w:rsidR="00137095" w:rsidRPr="00975A9D" w:rsidRDefault="00D019AE"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Odbiorca</w:t>
      </w:r>
      <w:r w:rsidRPr="00975A9D">
        <w:rPr>
          <w:rFonts w:asciiTheme="minorHAnsi" w:hAnsiTheme="minorHAnsi" w:cstheme="minorHAnsi"/>
          <w:sz w:val="21"/>
          <w:szCs w:val="21"/>
        </w:rPr>
        <w:t xml:space="preserve"> – odbiorca energii elektrycznej</w:t>
      </w:r>
      <w:r w:rsidR="002C3A71" w:rsidRPr="00975A9D">
        <w:rPr>
          <w:rFonts w:asciiTheme="minorHAnsi" w:hAnsiTheme="minorHAnsi" w:cstheme="minorHAnsi"/>
          <w:sz w:val="21"/>
          <w:szCs w:val="21"/>
        </w:rPr>
        <w:t>.</w:t>
      </w:r>
    </w:p>
    <w:p w14:paraId="7C3B8729" w14:textId="77777777" w:rsidR="00137095"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Okres rozliczeniowy</w:t>
      </w:r>
      <w:r w:rsidRPr="00975A9D">
        <w:rPr>
          <w:rFonts w:asciiTheme="minorHAnsi" w:hAnsiTheme="minorHAnsi" w:cstheme="minorHAnsi"/>
          <w:sz w:val="21"/>
          <w:szCs w:val="21"/>
        </w:rPr>
        <w:t xml:space="preserve"> - okres, za który na podstawie odczytów urządzeń pomiarowych następuje rozliczenie zużytej energii elektrycznej, zgodny z okresem rozliczeniowym udostępnionym przez OSD działającym na danym terenie.</w:t>
      </w:r>
    </w:p>
    <w:p w14:paraId="601753BE" w14:textId="2D3ECDD3" w:rsidR="00D019AE"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Operator/OSD</w:t>
      </w:r>
      <w:r w:rsidRPr="00975A9D">
        <w:rPr>
          <w:rFonts w:asciiTheme="minorHAnsi" w:hAnsiTheme="minorHAnsi" w:cstheme="minorHAnsi"/>
          <w:sz w:val="21"/>
          <w:szCs w:val="21"/>
        </w:rPr>
        <w:t xml:space="preserve"> – Operator Systemu Dystrybucyjnego </w:t>
      </w:r>
      <w:r w:rsidR="00A616BD" w:rsidRPr="00975A9D">
        <w:rPr>
          <w:rFonts w:asciiTheme="minorHAnsi" w:hAnsiTheme="minorHAnsi" w:cstheme="minorHAnsi"/>
          <w:sz w:val="21"/>
          <w:szCs w:val="21"/>
        </w:rPr>
        <w:t xml:space="preserve">– </w:t>
      </w:r>
      <w:r w:rsidR="009132DB" w:rsidRPr="00975A9D">
        <w:rPr>
          <w:rFonts w:asciiTheme="minorHAnsi" w:hAnsiTheme="minorHAnsi" w:cstheme="minorHAnsi"/>
          <w:bCs/>
          <w:sz w:val="21"/>
          <w:szCs w:val="21"/>
        </w:rPr>
        <w:t xml:space="preserve">Energa Operator S.A. </w:t>
      </w:r>
      <w:r w:rsidR="00A616BD" w:rsidRPr="00975A9D">
        <w:rPr>
          <w:rFonts w:asciiTheme="minorHAnsi" w:hAnsiTheme="minorHAnsi" w:cstheme="minorHAnsi"/>
          <w:sz w:val="21"/>
          <w:szCs w:val="21"/>
        </w:rPr>
        <w:t xml:space="preserve">z siedzibą w </w:t>
      </w:r>
      <w:r w:rsidR="006B0BCC" w:rsidRPr="00975A9D">
        <w:rPr>
          <w:rFonts w:asciiTheme="minorHAnsi" w:hAnsiTheme="minorHAnsi" w:cstheme="minorHAnsi"/>
          <w:sz w:val="21"/>
          <w:szCs w:val="21"/>
        </w:rPr>
        <w:t>Gdańsku</w:t>
      </w:r>
      <w:r w:rsidR="00A616BD" w:rsidRPr="00975A9D">
        <w:rPr>
          <w:rFonts w:asciiTheme="minorHAnsi" w:hAnsiTheme="minorHAnsi" w:cstheme="minorHAnsi"/>
          <w:sz w:val="21"/>
          <w:szCs w:val="21"/>
        </w:rPr>
        <w:t>.</w:t>
      </w:r>
    </w:p>
    <w:p w14:paraId="3B96711B" w14:textId="4ABC8841" w:rsidR="00137095" w:rsidRPr="00975A9D" w:rsidRDefault="009132DB"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Platforma e-Zamówienia</w:t>
      </w:r>
      <w:r w:rsidR="00CE1BEF" w:rsidRPr="00975A9D">
        <w:rPr>
          <w:rFonts w:asciiTheme="minorHAnsi" w:hAnsiTheme="minorHAnsi" w:cstheme="minorHAnsi"/>
          <w:sz w:val="21"/>
          <w:szCs w:val="21"/>
        </w:rPr>
        <w:t xml:space="preserve"> </w:t>
      </w:r>
      <w:r w:rsidR="00A361FE" w:rsidRPr="00975A9D">
        <w:rPr>
          <w:rFonts w:asciiTheme="minorHAnsi" w:hAnsiTheme="minorHAnsi" w:cstheme="minorHAnsi"/>
          <w:sz w:val="21"/>
          <w:szCs w:val="21"/>
        </w:rPr>
        <w:t xml:space="preserve">- narzędzie umożliwiające realizację procesu związanego z udzielaniem zamówień publicznych w formie elektronicznej służące w szczególności do przekazywania ofert, oświadczeń </w:t>
      </w:r>
      <w:r w:rsidR="006B1045" w:rsidRPr="00975A9D">
        <w:rPr>
          <w:rFonts w:asciiTheme="minorHAnsi" w:hAnsiTheme="minorHAnsi" w:cstheme="minorHAnsi"/>
          <w:sz w:val="21"/>
          <w:szCs w:val="21"/>
        </w:rPr>
        <w:t>i komunikacji</w:t>
      </w:r>
      <w:r w:rsidR="00A361FE" w:rsidRPr="00975A9D">
        <w:rPr>
          <w:rFonts w:asciiTheme="minorHAnsi" w:hAnsiTheme="minorHAnsi" w:cstheme="minorHAnsi"/>
          <w:sz w:val="21"/>
          <w:szCs w:val="21"/>
        </w:rPr>
        <w:t>.</w:t>
      </w:r>
    </w:p>
    <w:p w14:paraId="563D3346" w14:textId="35878B7F" w:rsidR="00137095"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PPE</w:t>
      </w:r>
      <w:r w:rsidRPr="00975A9D">
        <w:rPr>
          <w:rFonts w:asciiTheme="minorHAnsi" w:hAnsiTheme="minorHAnsi" w:cstheme="minorHAnsi"/>
          <w:sz w:val="21"/>
          <w:szCs w:val="21"/>
        </w:rPr>
        <w:t xml:space="preserve"> – punkt poboru energii elektrycznej</w:t>
      </w:r>
    </w:p>
    <w:p w14:paraId="6CD764EB" w14:textId="52882373" w:rsidR="004776E8" w:rsidRPr="00975A9D" w:rsidRDefault="004776E8" w:rsidP="002230D7">
      <w:pPr>
        <w:pStyle w:val="Akapitzlist"/>
        <w:numPr>
          <w:ilvl w:val="4"/>
          <w:numId w:val="27"/>
        </w:numPr>
        <w:spacing w:line="280" w:lineRule="atLeast"/>
        <w:ind w:left="851" w:hanging="425"/>
        <w:rPr>
          <w:rFonts w:asciiTheme="minorHAnsi" w:hAnsiTheme="minorHAnsi" w:cstheme="minorHAnsi"/>
          <w:sz w:val="21"/>
          <w:szCs w:val="21"/>
        </w:rPr>
      </w:pPr>
      <w:r w:rsidRPr="00975A9D">
        <w:rPr>
          <w:rFonts w:asciiTheme="minorHAnsi" w:hAnsiTheme="minorHAnsi" w:cstheme="minorHAnsi"/>
          <w:b/>
          <w:bCs/>
          <w:sz w:val="21"/>
          <w:szCs w:val="21"/>
        </w:rPr>
        <w:t>PSE</w:t>
      </w:r>
      <w:r w:rsidRPr="00975A9D">
        <w:rPr>
          <w:rFonts w:asciiTheme="minorHAnsi" w:hAnsiTheme="minorHAnsi" w:cstheme="minorHAnsi"/>
          <w:sz w:val="21"/>
          <w:szCs w:val="21"/>
        </w:rPr>
        <w:t xml:space="preserve"> - Polskie Sieci Elektroenergetyczne S.A.</w:t>
      </w:r>
    </w:p>
    <w:p w14:paraId="32016187" w14:textId="09EF4873" w:rsidR="00F217D8" w:rsidRPr="00975A9D" w:rsidRDefault="00F217D8" w:rsidP="002230D7">
      <w:pPr>
        <w:pStyle w:val="Akapitzlist"/>
        <w:numPr>
          <w:ilvl w:val="4"/>
          <w:numId w:val="27"/>
        </w:numPr>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Prosument</w:t>
      </w:r>
      <w:r w:rsidRPr="00975A9D">
        <w:rPr>
          <w:rFonts w:asciiTheme="minorHAnsi" w:hAnsiTheme="minorHAnsi" w:cstheme="minorHAnsi"/>
          <w:sz w:val="21"/>
          <w:szCs w:val="21"/>
        </w:rPr>
        <w:t xml:space="preserve"> - prosument energii odnawialnej – odbiorca końcowy wytwarzający energię elektryczną wyłącznie z odnawialnych źródeł energii na własne potrzeby w mikroinstalacji, pod warunkiem że w przypadku odbiorcy końcowego niebędącego odbiorcą energii elektrycznej w gospodarstwie domowym, nie stanowi to przedmiotu przeważającej działalności gospodarczej określonej zgodnie z przepisami wydanymi na podstawie art. 40 ust. 2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29 czerwca 1995r. o statystyce publicznej.</w:t>
      </w:r>
    </w:p>
    <w:p w14:paraId="7DC5592C" w14:textId="62BE7D1E" w:rsidR="00E57017" w:rsidRPr="00975A9D" w:rsidRDefault="00E57017"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 xml:space="preserve">Prezes URE </w:t>
      </w:r>
      <w:r w:rsidRPr="00975A9D">
        <w:rPr>
          <w:rFonts w:asciiTheme="minorHAnsi" w:hAnsiTheme="minorHAnsi" w:cstheme="minorHAnsi"/>
          <w:sz w:val="21"/>
          <w:szCs w:val="21"/>
        </w:rPr>
        <w:t>– Prezes Urzędu Regulacji Energetyki</w:t>
      </w:r>
    </w:p>
    <w:p w14:paraId="61818908" w14:textId="7607F9BF" w:rsidR="00137095"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eastAsia="Calibri" w:hAnsiTheme="minorHAnsi" w:cstheme="minorHAnsi"/>
          <w:b/>
          <w:sz w:val="21"/>
          <w:szCs w:val="21"/>
          <w:lang w:eastAsia="zh-CN"/>
        </w:rPr>
        <w:t>Rozporządzenie MRPiT</w:t>
      </w:r>
      <w:r w:rsidRPr="00975A9D">
        <w:rPr>
          <w:rFonts w:asciiTheme="minorHAnsi" w:eastAsia="Calibri" w:hAnsiTheme="minorHAnsi" w:cstheme="minorHAnsi"/>
          <w:sz w:val="21"/>
          <w:szCs w:val="21"/>
          <w:lang w:eastAsia="zh-CN"/>
        </w:rPr>
        <w:t xml:space="preserve"> - Rozporządzenie Ministra Rozwoju, Pracy i Technologii z dnia </w:t>
      </w:r>
      <w:r w:rsidRPr="00975A9D">
        <w:rPr>
          <w:rFonts w:asciiTheme="minorHAnsi" w:eastAsia="Calibri" w:hAnsiTheme="minorHAnsi" w:cstheme="minorHAnsi"/>
          <w:sz w:val="21"/>
          <w:szCs w:val="21"/>
          <w:lang w:eastAsia="zh-CN"/>
        </w:rPr>
        <w:br/>
        <w:t>23 grudnia 2020r. w sprawie podmiotowych środków dowodowych oraz innych dokumentów lub oświadczeń, jakich może żądać zamawiający od wykonawcy (Dz.U. 2020, poz. 2415</w:t>
      </w:r>
      <w:r w:rsidR="00743DA4" w:rsidRPr="00975A9D">
        <w:rPr>
          <w:rFonts w:asciiTheme="minorHAnsi" w:eastAsia="Calibri" w:hAnsiTheme="minorHAnsi" w:cstheme="minorHAnsi"/>
          <w:sz w:val="21"/>
          <w:szCs w:val="21"/>
          <w:lang w:eastAsia="zh-CN"/>
        </w:rPr>
        <w:t xml:space="preserve"> </w:t>
      </w:r>
      <w:r w:rsidR="00743DA4" w:rsidRPr="00975A9D">
        <w:rPr>
          <w:rFonts w:asciiTheme="minorHAnsi" w:eastAsia="Calibri" w:hAnsiTheme="minorHAnsi" w:cstheme="minorHAnsi"/>
          <w:color w:val="000000" w:themeColor="text1"/>
          <w:sz w:val="21"/>
          <w:szCs w:val="21"/>
          <w:lang w:eastAsia="zh-CN"/>
        </w:rPr>
        <w:t>z</w:t>
      </w:r>
      <w:r w:rsidR="00AD4E98" w:rsidRPr="00975A9D">
        <w:rPr>
          <w:rFonts w:asciiTheme="minorHAnsi" w:eastAsia="Calibri" w:hAnsiTheme="minorHAnsi" w:cstheme="minorHAnsi"/>
          <w:color w:val="000000" w:themeColor="text1"/>
          <w:sz w:val="21"/>
          <w:szCs w:val="21"/>
          <w:lang w:eastAsia="zh-CN"/>
        </w:rPr>
        <w:t xml:space="preserve"> póź</w:t>
      </w:r>
      <w:r w:rsidR="00743AF0" w:rsidRPr="00975A9D">
        <w:rPr>
          <w:rFonts w:asciiTheme="minorHAnsi" w:eastAsia="Calibri" w:hAnsiTheme="minorHAnsi" w:cstheme="minorHAnsi"/>
          <w:color w:val="000000" w:themeColor="text1"/>
          <w:sz w:val="21"/>
          <w:szCs w:val="21"/>
          <w:lang w:eastAsia="zh-CN"/>
        </w:rPr>
        <w:t>n</w:t>
      </w:r>
      <w:r w:rsidR="00AD4E98" w:rsidRPr="00975A9D">
        <w:rPr>
          <w:rFonts w:asciiTheme="minorHAnsi" w:eastAsia="Calibri" w:hAnsiTheme="minorHAnsi" w:cstheme="minorHAnsi"/>
          <w:color w:val="000000" w:themeColor="text1"/>
          <w:sz w:val="21"/>
          <w:szCs w:val="21"/>
          <w:lang w:eastAsia="zh-CN"/>
        </w:rPr>
        <w:t>.</w:t>
      </w:r>
      <w:r w:rsidR="00743DA4" w:rsidRPr="00975A9D">
        <w:rPr>
          <w:rFonts w:asciiTheme="minorHAnsi" w:eastAsia="Calibri" w:hAnsiTheme="minorHAnsi" w:cstheme="minorHAnsi"/>
          <w:color w:val="000000" w:themeColor="text1"/>
          <w:sz w:val="21"/>
          <w:szCs w:val="21"/>
          <w:lang w:eastAsia="zh-CN"/>
        </w:rPr>
        <w:t>zm.</w:t>
      </w:r>
      <w:r w:rsidRPr="00975A9D">
        <w:rPr>
          <w:rFonts w:asciiTheme="minorHAnsi" w:eastAsia="Calibri" w:hAnsiTheme="minorHAnsi" w:cstheme="minorHAnsi"/>
          <w:color w:val="000000" w:themeColor="text1"/>
          <w:sz w:val="21"/>
          <w:szCs w:val="21"/>
          <w:lang w:eastAsia="zh-CN"/>
        </w:rPr>
        <w:t>).</w:t>
      </w:r>
    </w:p>
    <w:p w14:paraId="2D2206C8" w14:textId="77777777" w:rsidR="00E3433B"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eastAsia="Calibri" w:hAnsiTheme="minorHAnsi" w:cstheme="minorHAnsi"/>
          <w:b/>
          <w:bCs/>
          <w:sz w:val="21"/>
          <w:szCs w:val="21"/>
          <w:lang w:eastAsia="zh-CN"/>
        </w:rPr>
        <w:t>Rozporządzenie PRM</w:t>
      </w:r>
      <w:r w:rsidRPr="00975A9D">
        <w:rPr>
          <w:rFonts w:asciiTheme="minorHAnsi" w:eastAsia="Calibri" w:hAnsiTheme="minorHAnsi" w:cstheme="minorHAnsi"/>
          <w:sz w:val="21"/>
          <w:szCs w:val="21"/>
          <w:lang w:eastAsia="zh-CN"/>
        </w:rPr>
        <w:t xml:space="preserve"> - Rozporządzenie Prezesa Rady Ministrów z dnia </w:t>
      </w:r>
      <w:r w:rsidRPr="00975A9D">
        <w:rPr>
          <w:rFonts w:asciiTheme="minorHAnsi" w:eastAsia="Calibri" w:hAnsiTheme="minorHAnsi" w:cstheme="minorHAnsi"/>
          <w:sz w:val="21"/>
          <w:szCs w:val="21"/>
          <w:lang w:eastAsia="zh-CN"/>
        </w:rPr>
        <w:br/>
        <w:t>30 grudnia 2020 r. w sprawie sposobu sporządzania i przekazywania informacji oraz wymagań technicznych dla dokumentów elektronicznych oraz środków komunikacji elektronicznej w postępowaniu o udzielenie zamówienia publicznego lub konkursie (Dz.U.2020, poz. 2452)</w:t>
      </w:r>
    </w:p>
    <w:p w14:paraId="1D73BE42" w14:textId="61FF6683" w:rsidR="00E3433B" w:rsidRPr="004920B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Rozporządzenie (UE) 833/2014</w:t>
      </w:r>
      <w:r w:rsidRPr="00975A9D">
        <w:rPr>
          <w:rFonts w:asciiTheme="minorHAnsi" w:hAnsiTheme="minorHAnsi" w:cstheme="minorHAnsi"/>
          <w:sz w:val="21"/>
          <w:szCs w:val="21"/>
        </w:rPr>
        <w:t xml:space="preserve"> - Rozporządzenie Rady (UE) NR 833/2014 z dnia 31 lipca 2014 r. dotyczące środków ograniczających w związku z działaniami Rosji destabilizującymi sytuację na Ukrainie</w:t>
      </w:r>
      <w:r w:rsidR="00715ADA">
        <w:rPr>
          <w:rFonts w:asciiTheme="minorHAnsi" w:hAnsiTheme="minorHAnsi" w:cstheme="minorHAnsi"/>
          <w:sz w:val="21"/>
          <w:szCs w:val="21"/>
        </w:rPr>
        <w:t xml:space="preserve"> </w:t>
      </w:r>
      <w:r w:rsidR="00511581">
        <w:rPr>
          <w:rFonts w:asciiTheme="minorHAnsi" w:hAnsiTheme="minorHAnsi" w:cstheme="minorHAnsi"/>
          <w:sz w:val="21"/>
          <w:szCs w:val="21"/>
        </w:rPr>
        <w:t>ze zm</w:t>
      </w:r>
      <w:r w:rsidR="00715ADA" w:rsidRPr="004920BD">
        <w:rPr>
          <w:rFonts w:asciiTheme="minorHAnsi" w:hAnsiTheme="minorHAnsi" w:cstheme="minorHAnsi"/>
          <w:sz w:val="21"/>
          <w:szCs w:val="21"/>
        </w:rPr>
        <w:t>.</w:t>
      </w:r>
    </w:p>
    <w:p w14:paraId="0359B4EC" w14:textId="77777777" w:rsidR="00E3433B"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SWZ</w:t>
      </w:r>
      <w:r w:rsidRPr="00975A9D">
        <w:rPr>
          <w:rFonts w:asciiTheme="minorHAnsi" w:hAnsiTheme="minorHAnsi" w:cstheme="minorHAnsi"/>
          <w:sz w:val="21"/>
          <w:szCs w:val="21"/>
        </w:rPr>
        <w:t xml:space="preserve"> – niniejsza Specyfikacja Warunków Zamówienia.</w:t>
      </w:r>
    </w:p>
    <w:p w14:paraId="144A6871" w14:textId="77777777" w:rsidR="00E3433B"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Taryfa OSD</w:t>
      </w:r>
      <w:r w:rsidRPr="00975A9D">
        <w:rPr>
          <w:rFonts w:asciiTheme="minorHAnsi" w:hAnsiTheme="minorHAnsi" w:cstheme="minorHAnsi"/>
          <w:sz w:val="21"/>
          <w:szCs w:val="21"/>
        </w:rPr>
        <w:t xml:space="preserve"> - zbiór stawek opłat oraz warunków ich stosowania, opracowany przez OSD i zatwierdzony przez Prezesa Urzędu Regulacji Energetyki, wprowadzony do stosowania jako obowiązujący określonych w nim odbiorców.</w:t>
      </w:r>
    </w:p>
    <w:p w14:paraId="3FB4DAAD" w14:textId="3444555C" w:rsidR="00E3433B" w:rsidRPr="00975A9D" w:rsidRDefault="00563375"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Umowa / Umowa kompleksowa</w:t>
      </w:r>
      <w:r w:rsidR="00E57017" w:rsidRPr="00975A9D">
        <w:rPr>
          <w:rFonts w:asciiTheme="minorHAnsi" w:hAnsiTheme="minorHAnsi" w:cstheme="minorHAnsi"/>
          <w:sz w:val="21"/>
          <w:szCs w:val="21"/>
        </w:rPr>
        <w:t xml:space="preserve"> -</w:t>
      </w:r>
      <w:r w:rsidR="00E57017" w:rsidRPr="00975A9D">
        <w:rPr>
          <w:rFonts w:asciiTheme="minorHAnsi" w:hAnsiTheme="minorHAnsi" w:cstheme="minorHAnsi"/>
          <w:b/>
          <w:bCs/>
          <w:sz w:val="21"/>
          <w:szCs w:val="21"/>
        </w:rPr>
        <w:t xml:space="preserve"> </w:t>
      </w:r>
      <w:r w:rsidRPr="00975A9D">
        <w:rPr>
          <w:rFonts w:asciiTheme="minorHAnsi" w:hAnsiTheme="minorHAnsi" w:cstheme="minorHAnsi"/>
          <w:sz w:val="21"/>
          <w:szCs w:val="21"/>
        </w:rPr>
        <w:t>umowa zawierająca postanowienia umowy sprzedaży / dostawy energii elektrycznej i umowy o świadczenie usług dystrybucji.</w:t>
      </w:r>
    </w:p>
    <w:p w14:paraId="37ED80E1" w14:textId="77777777" w:rsidR="00E3433B"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 xml:space="preserve">URE </w:t>
      </w:r>
      <w:r w:rsidRPr="00975A9D">
        <w:rPr>
          <w:rFonts w:asciiTheme="minorHAnsi" w:hAnsiTheme="minorHAnsi" w:cstheme="minorHAnsi"/>
          <w:sz w:val="21"/>
          <w:szCs w:val="21"/>
        </w:rPr>
        <w:t>– Urząd Regulacji Energetyki.</w:t>
      </w:r>
    </w:p>
    <w:p w14:paraId="5AE47DB8" w14:textId="77777777" w:rsidR="00E3433B" w:rsidRPr="00975A9D" w:rsidRDefault="00743AF0"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Usługa kompleks</w:t>
      </w:r>
      <w:r w:rsidR="00E57017" w:rsidRPr="00975A9D">
        <w:rPr>
          <w:rFonts w:asciiTheme="minorHAnsi" w:hAnsiTheme="minorHAnsi" w:cstheme="minorHAnsi"/>
          <w:b/>
          <w:bCs/>
          <w:sz w:val="21"/>
          <w:szCs w:val="21"/>
        </w:rPr>
        <w:t>o</w:t>
      </w:r>
      <w:r w:rsidRPr="00975A9D">
        <w:rPr>
          <w:rFonts w:asciiTheme="minorHAnsi" w:hAnsiTheme="minorHAnsi" w:cstheme="minorHAnsi"/>
          <w:b/>
          <w:bCs/>
          <w:sz w:val="21"/>
          <w:szCs w:val="21"/>
        </w:rPr>
        <w:t>wa</w:t>
      </w:r>
      <w:r w:rsidR="00E57017" w:rsidRPr="00975A9D">
        <w:rPr>
          <w:rFonts w:asciiTheme="minorHAnsi" w:hAnsiTheme="minorHAnsi" w:cstheme="minorHAnsi"/>
          <w:sz w:val="21"/>
          <w:szCs w:val="21"/>
        </w:rPr>
        <w:t xml:space="preserve"> – </w:t>
      </w:r>
      <w:r w:rsidR="00F217D8" w:rsidRPr="00975A9D">
        <w:rPr>
          <w:rFonts w:asciiTheme="minorHAnsi" w:hAnsiTheme="minorHAnsi" w:cstheme="minorHAnsi"/>
          <w:sz w:val="21"/>
          <w:szCs w:val="21"/>
        </w:rPr>
        <w:t>usługa świadczona na podstawie umowy zawierającej postanowienia umowy sprzedaży energii i umowy o świadczenie usługi dystrybucji</w:t>
      </w:r>
    </w:p>
    <w:p w14:paraId="0FF950C1" w14:textId="24890C72" w:rsidR="00E3433B" w:rsidRPr="004920BD" w:rsidRDefault="0070169F"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Ustawa o OZE</w:t>
      </w:r>
      <w:r w:rsidRPr="00975A9D">
        <w:rPr>
          <w:rFonts w:asciiTheme="minorHAnsi" w:hAnsiTheme="minorHAnsi" w:cstheme="minorHAnsi"/>
          <w:sz w:val="21"/>
          <w:szCs w:val="21"/>
        </w:rPr>
        <w:t xml:space="preserve"> – ustawa z dnia 20 lutego 2015 r. o odnawialnych źródłach energii</w:t>
      </w:r>
      <w:r w:rsidR="001118ED" w:rsidRPr="00975A9D">
        <w:rPr>
          <w:rFonts w:asciiTheme="minorHAnsi" w:hAnsiTheme="minorHAnsi" w:cstheme="minorHAnsi"/>
          <w:sz w:val="21"/>
          <w:szCs w:val="21"/>
        </w:rPr>
        <w:t xml:space="preserve"> </w:t>
      </w:r>
      <w:r w:rsidR="001118ED" w:rsidRPr="004920BD">
        <w:rPr>
          <w:rFonts w:asciiTheme="minorHAnsi" w:hAnsiTheme="minorHAnsi" w:cstheme="minorHAnsi"/>
          <w:sz w:val="21"/>
          <w:szCs w:val="21"/>
        </w:rPr>
        <w:t>(</w:t>
      </w:r>
      <w:r w:rsidR="00715ADA" w:rsidRPr="004920BD">
        <w:rPr>
          <w:rFonts w:asciiTheme="minorHAnsi" w:hAnsiTheme="minorHAnsi" w:cstheme="minorHAnsi"/>
          <w:sz w:val="21"/>
          <w:szCs w:val="21"/>
        </w:rPr>
        <w:t xml:space="preserve">t.j. </w:t>
      </w:r>
      <w:r w:rsidR="001118ED" w:rsidRPr="004920BD">
        <w:rPr>
          <w:rFonts w:asciiTheme="minorHAnsi" w:hAnsiTheme="minorHAnsi" w:cstheme="minorHAnsi"/>
          <w:sz w:val="21"/>
          <w:szCs w:val="21"/>
        </w:rPr>
        <w:t>Dz.U. 202</w:t>
      </w:r>
      <w:r w:rsidR="00715ADA" w:rsidRPr="004920BD">
        <w:rPr>
          <w:rFonts w:asciiTheme="minorHAnsi" w:hAnsiTheme="minorHAnsi" w:cstheme="minorHAnsi"/>
          <w:sz w:val="21"/>
          <w:szCs w:val="21"/>
        </w:rPr>
        <w:t>4</w:t>
      </w:r>
      <w:r w:rsidR="001118ED" w:rsidRPr="004920BD">
        <w:rPr>
          <w:rFonts w:asciiTheme="minorHAnsi" w:hAnsiTheme="minorHAnsi" w:cstheme="minorHAnsi"/>
          <w:sz w:val="21"/>
          <w:szCs w:val="21"/>
        </w:rPr>
        <w:t xml:space="preserve"> poz. </w:t>
      </w:r>
      <w:r w:rsidR="00715ADA" w:rsidRPr="004920BD">
        <w:rPr>
          <w:rFonts w:asciiTheme="minorHAnsi" w:hAnsiTheme="minorHAnsi" w:cstheme="minorHAnsi"/>
          <w:sz w:val="21"/>
          <w:szCs w:val="21"/>
        </w:rPr>
        <w:t>1361</w:t>
      </w:r>
      <w:r w:rsidR="001118ED" w:rsidRPr="004920BD">
        <w:rPr>
          <w:rFonts w:asciiTheme="minorHAnsi" w:hAnsiTheme="minorHAnsi" w:cstheme="minorHAnsi"/>
          <w:sz w:val="21"/>
          <w:szCs w:val="21"/>
        </w:rPr>
        <w:t>)</w:t>
      </w:r>
    </w:p>
    <w:p w14:paraId="52BE818C" w14:textId="37D02DAD" w:rsidR="00E3433B" w:rsidRPr="00975A9D" w:rsidRDefault="005C14A2"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Ustawa</w:t>
      </w:r>
      <w:r w:rsidRPr="00975A9D">
        <w:rPr>
          <w:rFonts w:asciiTheme="minorHAnsi" w:hAnsiTheme="minorHAnsi" w:cstheme="minorHAnsi"/>
          <w:sz w:val="21"/>
          <w:szCs w:val="21"/>
        </w:rPr>
        <w:t xml:space="preserve"> </w:t>
      </w:r>
      <w:r w:rsidRPr="00975A9D">
        <w:rPr>
          <w:rFonts w:asciiTheme="minorHAnsi" w:hAnsiTheme="minorHAnsi" w:cstheme="minorHAnsi"/>
          <w:b/>
          <w:bCs/>
          <w:sz w:val="21"/>
          <w:szCs w:val="21"/>
        </w:rPr>
        <w:t xml:space="preserve">Pe </w:t>
      </w:r>
      <w:r w:rsidRPr="00975A9D">
        <w:rPr>
          <w:rFonts w:asciiTheme="minorHAnsi" w:hAnsiTheme="minorHAnsi" w:cstheme="minorHAnsi"/>
          <w:sz w:val="21"/>
          <w:szCs w:val="21"/>
        </w:rPr>
        <w:t>- u</w:t>
      </w:r>
      <w:bookmarkStart w:id="6" w:name="_Hlk159577240"/>
      <w:r w:rsidRPr="00975A9D">
        <w:rPr>
          <w:rFonts w:asciiTheme="minorHAnsi" w:hAnsiTheme="minorHAnsi" w:cstheme="minorHAnsi"/>
          <w:sz w:val="21"/>
          <w:szCs w:val="21"/>
        </w:rPr>
        <w:t xml:space="preserve">stawa z dnia 10 kwietnia 1997 r. Prawo energetyczne </w:t>
      </w:r>
      <w:bookmarkEnd w:id="6"/>
      <w:r w:rsidR="009132DB" w:rsidRPr="00975A9D">
        <w:rPr>
          <w:rFonts w:asciiTheme="minorHAnsi" w:hAnsiTheme="minorHAnsi" w:cstheme="minorHAnsi"/>
          <w:sz w:val="21"/>
          <w:szCs w:val="21"/>
        </w:rPr>
        <w:t>(t.j. Dz.U. 2024, poz. 266 z późn.zm.</w:t>
      </w:r>
      <w:r w:rsidRPr="00975A9D">
        <w:rPr>
          <w:rFonts w:asciiTheme="minorHAnsi" w:hAnsiTheme="minorHAnsi" w:cstheme="minorHAnsi"/>
          <w:sz w:val="21"/>
          <w:szCs w:val="21"/>
        </w:rPr>
        <w:t>) wraz z aktami wykonawczymi.</w:t>
      </w:r>
    </w:p>
    <w:p w14:paraId="7D8E22B3" w14:textId="30582597" w:rsidR="00E3433B" w:rsidRPr="00975A9D" w:rsidRDefault="005C14A2"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lastRenderedPageBreak/>
        <w:t>Ustawa Pzp</w:t>
      </w:r>
      <w:r w:rsidRPr="00975A9D">
        <w:rPr>
          <w:rFonts w:asciiTheme="minorHAnsi" w:hAnsiTheme="minorHAnsi" w:cstheme="minorHAnsi"/>
          <w:sz w:val="21"/>
          <w:szCs w:val="21"/>
        </w:rPr>
        <w:t xml:space="preserve"> - ustawa z dnia 11 września 2019 r. - Prawo zamówień publicznych (</w:t>
      </w:r>
      <w:r w:rsidR="00715ADA">
        <w:rPr>
          <w:rFonts w:asciiTheme="minorHAnsi" w:hAnsiTheme="minorHAnsi" w:cstheme="minorHAnsi"/>
          <w:sz w:val="21"/>
          <w:szCs w:val="21"/>
        </w:rPr>
        <w:t xml:space="preserve">t.j. </w:t>
      </w:r>
      <w:r w:rsidR="009132DB" w:rsidRPr="00975A9D">
        <w:rPr>
          <w:rFonts w:asciiTheme="minorHAnsi" w:hAnsiTheme="minorHAnsi" w:cstheme="minorHAnsi"/>
          <w:sz w:val="21"/>
          <w:szCs w:val="21"/>
        </w:rPr>
        <w:t>Dz. U. z 2024, poz. 1320</w:t>
      </w:r>
      <w:r w:rsidRPr="00975A9D">
        <w:rPr>
          <w:rFonts w:asciiTheme="minorHAnsi" w:hAnsiTheme="minorHAnsi" w:cstheme="minorHAnsi"/>
          <w:sz w:val="21"/>
          <w:szCs w:val="21"/>
        </w:rPr>
        <w:t>)</w:t>
      </w:r>
    </w:p>
    <w:p w14:paraId="1BDED29F" w14:textId="1F0E5031" w:rsidR="001B7AE7"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Ustawa sankcyjna</w:t>
      </w:r>
      <w:r w:rsidRPr="00975A9D">
        <w:rPr>
          <w:rFonts w:asciiTheme="minorHAnsi" w:hAnsiTheme="minorHAnsi" w:cstheme="minorHAnsi"/>
          <w:sz w:val="21"/>
          <w:szCs w:val="21"/>
        </w:rPr>
        <w:t xml:space="preserve"> - Ustawa z dnia 13 kwietnia 2022</w:t>
      </w:r>
      <w:r w:rsidR="00F30BB7" w:rsidRPr="00975A9D">
        <w:rPr>
          <w:rFonts w:asciiTheme="minorHAnsi" w:hAnsiTheme="minorHAnsi" w:cstheme="minorHAnsi"/>
          <w:sz w:val="21"/>
          <w:szCs w:val="21"/>
        </w:rPr>
        <w:t xml:space="preserve"> </w:t>
      </w:r>
      <w:r w:rsidRPr="00975A9D">
        <w:rPr>
          <w:rFonts w:asciiTheme="minorHAnsi" w:hAnsiTheme="minorHAnsi" w:cstheme="minorHAnsi"/>
          <w:sz w:val="21"/>
          <w:szCs w:val="21"/>
        </w:rPr>
        <w:t xml:space="preserve">r. o szczególnych rozwiązaniach w zakresie przeciwdziałania wspieraniu agresji na Ukrainę oraz służących ochronie bezpieczeństwa narodowego </w:t>
      </w:r>
      <w:r w:rsidR="008B5865" w:rsidRPr="00975A9D">
        <w:rPr>
          <w:rFonts w:asciiTheme="minorHAnsi" w:hAnsiTheme="minorHAnsi" w:cstheme="minorHAnsi"/>
          <w:sz w:val="21"/>
          <w:szCs w:val="21"/>
        </w:rPr>
        <w:t>(</w:t>
      </w:r>
      <w:r w:rsidR="00715ADA">
        <w:rPr>
          <w:rFonts w:asciiTheme="minorHAnsi" w:hAnsiTheme="minorHAnsi" w:cstheme="minorHAnsi"/>
          <w:sz w:val="21"/>
          <w:szCs w:val="21"/>
        </w:rPr>
        <w:t xml:space="preserve">t.j. </w:t>
      </w:r>
      <w:r w:rsidR="009132DB" w:rsidRPr="00975A9D">
        <w:rPr>
          <w:rFonts w:asciiTheme="minorHAnsi" w:hAnsiTheme="minorHAnsi" w:cstheme="minorHAnsi"/>
          <w:sz w:val="21"/>
          <w:szCs w:val="21"/>
        </w:rPr>
        <w:t>Dz. U. 2024, poz. 507</w:t>
      </w:r>
      <w:r w:rsidR="00DD237A" w:rsidRPr="00975A9D">
        <w:rPr>
          <w:rFonts w:asciiTheme="minorHAnsi" w:hAnsiTheme="minorHAnsi" w:cstheme="minorHAnsi"/>
          <w:sz w:val="21"/>
          <w:szCs w:val="21"/>
        </w:rPr>
        <w:t>)</w:t>
      </w:r>
      <w:r w:rsidR="00E3433B" w:rsidRPr="00975A9D">
        <w:rPr>
          <w:rFonts w:asciiTheme="minorHAnsi" w:hAnsiTheme="minorHAnsi" w:cstheme="minorHAnsi"/>
          <w:sz w:val="21"/>
          <w:szCs w:val="21"/>
        </w:rPr>
        <w:t>.</w:t>
      </w:r>
    </w:p>
    <w:p w14:paraId="77C5FBC6" w14:textId="77777777" w:rsidR="001B7AE7" w:rsidRDefault="001B7AE7" w:rsidP="006E2D81">
      <w:pPr>
        <w:tabs>
          <w:tab w:val="left" w:pos="993"/>
        </w:tabs>
        <w:spacing w:line="280" w:lineRule="atLeast"/>
        <w:rPr>
          <w:rFonts w:asciiTheme="minorHAnsi" w:hAnsiTheme="minorHAnsi" w:cstheme="minorHAnsi"/>
          <w:b/>
          <w:bCs/>
          <w:sz w:val="21"/>
          <w:szCs w:val="21"/>
        </w:rPr>
      </w:pPr>
    </w:p>
    <w:p w14:paraId="0158C9C1" w14:textId="77777777" w:rsidR="001B7AE7" w:rsidRPr="007A5765" w:rsidRDefault="004442A8" w:rsidP="006E2D81">
      <w:pPr>
        <w:pStyle w:val="Nagwek1"/>
        <w:spacing w:beforeAutospacing="0" w:afterAutospacing="0" w:line="280" w:lineRule="atLeast"/>
      </w:pPr>
      <w:bookmarkStart w:id="7" w:name="_Toc178834894"/>
      <w:r w:rsidRPr="007A5765">
        <w:t>TRYB UDZIELENIA ZAMÓWIENIA</w:t>
      </w:r>
      <w:bookmarkEnd w:id="7"/>
      <w:r w:rsidRPr="007A5765">
        <w:t xml:space="preserve"> </w:t>
      </w:r>
    </w:p>
    <w:p w14:paraId="4640971A" w14:textId="77777777" w:rsidR="001B7AE7" w:rsidRDefault="001B7AE7" w:rsidP="006E2D81">
      <w:pPr>
        <w:spacing w:line="280" w:lineRule="atLeast"/>
      </w:pPr>
    </w:p>
    <w:p w14:paraId="36F19DCF" w14:textId="13D6C605" w:rsidR="001B7AE7" w:rsidRDefault="004442A8" w:rsidP="002230D7">
      <w:pPr>
        <w:numPr>
          <w:ilvl w:val="3"/>
          <w:numId w:val="22"/>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 xml:space="preserve">Zamawiający prowadzi postępowanie w trybie </w:t>
      </w:r>
      <w:r w:rsidR="00587A1F">
        <w:rPr>
          <w:rFonts w:cstheme="minorHAnsi"/>
          <w:sz w:val="21"/>
          <w:szCs w:val="21"/>
        </w:rPr>
        <w:t>przetargu nieograniczonego</w:t>
      </w:r>
      <w:r>
        <w:rPr>
          <w:rFonts w:cstheme="minorHAnsi"/>
          <w:sz w:val="21"/>
          <w:szCs w:val="21"/>
        </w:rPr>
        <w:t xml:space="preserve">, na podstawie art. </w:t>
      </w:r>
      <w:r w:rsidR="00587A1F">
        <w:rPr>
          <w:rFonts w:cstheme="minorHAnsi"/>
          <w:sz w:val="21"/>
          <w:szCs w:val="21"/>
        </w:rPr>
        <w:t>132</w:t>
      </w:r>
      <w:r>
        <w:rPr>
          <w:rFonts w:cstheme="minorHAnsi"/>
          <w:sz w:val="21"/>
          <w:szCs w:val="21"/>
        </w:rPr>
        <w:t xml:space="preserve"> </w:t>
      </w:r>
      <w:r w:rsidR="00240E01">
        <w:rPr>
          <w:rFonts w:cstheme="minorHAnsi"/>
          <w:sz w:val="21"/>
          <w:szCs w:val="21"/>
        </w:rPr>
        <w:t>Ustawy</w:t>
      </w:r>
      <w:r w:rsidR="007D0E8E">
        <w:rPr>
          <w:rFonts w:cstheme="minorHAnsi"/>
          <w:sz w:val="21"/>
          <w:szCs w:val="21"/>
        </w:rPr>
        <w:t xml:space="preserve"> </w:t>
      </w:r>
      <w:r>
        <w:rPr>
          <w:rFonts w:cstheme="minorHAnsi"/>
          <w:sz w:val="21"/>
          <w:szCs w:val="21"/>
        </w:rPr>
        <w:t>Pzp, w którym w odpowiedzi na ogłoszenie o zamówieniu oferty mogą składać wszyscy zainteresowani wykonawcy</w:t>
      </w:r>
      <w:bookmarkStart w:id="8" w:name="_Hlk55138849"/>
      <w:r>
        <w:rPr>
          <w:rFonts w:cstheme="minorHAnsi"/>
          <w:sz w:val="21"/>
          <w:szCs w:val="21"/>
        </w:rPr>
        <w:t>.</w:t>
      </w:r>
      <w:r w:rsidR="007D0E8E">
        <w:rPr>
          <w:rFonts w:cstheme="minorHAnsi"/>
          <w:sz w:val="21"/>
          <w:szCs w:val="21"/>
        </w:rPr>
        <w:t xml:space="preserve"> </w:t>
      </w:r>
    </w:p>
    <w:p w14:paraId="6E3FD993" w14:textId="49BB4DE5" w:rsidR="001B7AE7" w:rsidRPr="00406176" w:rsidRDefault="004442A8" w:rsidP="002230D7">
      <w:pPr>
        <w:numPr>
          <w:ilvl w:val="3"/>
          <w:numId w:val="22"/>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Postępowanie o udzielenie zamówienia prowadzi się pisemnie w języku polskim.</w:t>
      </w:r>
    </w:p>
    <w:p w14:paraId="7A85858C" w14:textId="77777777" w:rsidR="00A33D77" w:rsidRDefault="00A33D77" w:rsidP="006E2D81">
      <w:pPr>
        <w:tabs>
          <w:tab w:val="left" w:pos="284"/>
        </w:tabs>
        <w:spacing w:line="280" w:lineRule="atLeast"/>
        <w:jc w:val="both"/>
        <w:rPr>
          <w:rFonts w:asciiTheme="minorHAnsi" w:hAnsiTheme="minorHAnsi" w:cstheme="minorHAnsi"/>
          <w:sz w:val="21"/>
          <w:szCs w:val="21"/>
        </w:rPr>
      </w:pPr>
    </w:p>
    <w:p w14:paraId="266CFC89" w14:textId="77777777" w:rsidR="001B7AE7" w:rsidRPr="00F52A23" w:rsidRDefault="004442A8" w:rsidP="006E2D81">
      <w:pPr>
        <w:pStyle w:val="Nagwek1"/>
        <w:spacing w:beforeAutospacing="0" w:afterAutospacing="0" w:line="280" w:lineRule="atLeast"/>
      </w:pPr>
      <w:bookmarkStart w:id="9" w:name="_Toc178834895"/>
      <w:r w:rsidRPr="00F52A23">
        <w:t>OPIS PRZEDMIOTU ZAMÓWIENIA</w:t>
      </w:r>
      <w:bookmarkEnd w:id="8"/>
      <w:bookmarkEnd w:id="9"/>
    </w:p>
    <w:p w14:paraId="3F5C9B78" w14:textId="77777777" w:rsidR="00401DE3" w:rsidRPr="007A5765" w:rsidRDefault="00401DE3" w:rsidP="006E2D81">
      <w:pPr>
        <w:pStyle w:val="Nagwek1"/>
        <w:numPr>
          <w:ilvl w:val="0"/>
          <w:numId w:val="0"/>
        </w:numPr>
        <w:spacing w:beforeAutospacing="0" w:afterAutospacing="0" w:line="280" w:lineRule="atLeast"/>
        <w:ind w:left="502"/>
      </w:pPr>
    </w:p>
    <w:p w14:paraId="3A52DD61" w14:textId="56B8821E" w:rsidR="003C0AD2" w:rsidRPr="003C0AD2" w:rsidRDefault="00262AFC" w:rsidP="003C0AD2">
      <w:pPr>
        <w:numPr>
          <w:ilvl w:val="0"/>
          <w:numId w:val="43"/>
        </w:numPr>
        <w:tabs>
          <w:tab w:val="left" w:pos="284"/>
        </w:tabs>
        <w:spacing w:line="280" w:lineRule="atLeast"/>
        <w:ind w:left="284" w:hanging="284"/>
        <w:jc w:val="both"/>
        <w:rPr>
          <w:rFonts w:asciiTheme="minorHAnsi" w:eastAsia="Calibri" w:hAnsiTheme="minorHAnsi" w:cstheme="minorHAnsi"/>
          <w:b/>
          <w:bCs/>
          <w:sz w:val="21"/>
          <w:szCs w:val="21"/>
          <w:lang w:eastAsia="zh-CN"/>
        </w:rPr>
      </w:pPr>
      <w:r w:rsidRPr="00975A9D">
        <w:rPr>
          <w:rFonts w:asciiTheme="minorHAnsi" w:eastAsia="Calibri" w:hAnsiTheme="minorHAnsi" w:cstheme="minorHAnsi"/>
          <w:bCs/>
          <w:sz w:val="21"/>
          <w:szCs w:val="21"/>
          <w:lang w:eastAsia="zh-CN"/>
        </w:rPr>
        <w:t xml:space="preserve">Przedmiotem zamówienia jest kompleksowa dostawa energii elektrycznej – dostawa wraz z usługą dystrybucji - w okresie od dnia </w:t>
      </w:r>
      <w:r w:rsidR="006B0BCC" w:rsidRPr="00975A9D">
        <w:rPr>
          <w:rFonts w:asciiTheme="minorHAnsi" w:eastAsia="Calibri" w:hAnsiTheme="minorHAnsi" w:cstheme="minorHAnsi"/>
          <w:b/>
          <w:bCs/>
          <w:sz w:val="21"/>
          <w:szCs w:val="21"/>
          <w:lang w:eastAsia="zh-CN"/>
        </w:rPr>
        <w:t>01.01.2025r</w:t>
      </w:r>
      <w:r w:rsidRPr="00975A9D">
        <w:rPr>
          <w:rFonts w:asciiTheme="minorHAnsi" w:eastAsia="Calibri" w:hAnsiTheme="minorHAnsi" w:cstheme="minorHAnsi"/>
          <w:b/>
          <w:bCs/>
          <w:sz w:val="21"/>
          <w:szCs w:val="21"/>
          <w:lang w:eastAsia="zh-CN"/>
        </w:rPr>
        <w:t xml:space="preserve">. do </w:t>
      </w:r>
      <w:r w:rsidR="006B0BCC" w:rsidRPr="00975A9D">
        <w:rPr>
          <w:rFonts w:asciiTheme="minorHAnsi" w:eastAsia="Calibri" w:hAnsiTheme="minorHAnsi" w:cstheme="minorHAnsi"/>
          <w:b/>
          <w:bCs/>
          <w:sz w:val="21"/>
          <w:szCs w:val="21"/>
          <w:lang w:eastAsia="zh-CN"/>
        </w:rPr>
        <w:t>31.12.2025</w:t>
      </w:r>
      <w:r w:rsidRPr="00975A9D">
        <w:rPr>
          <w:rFonts w:asciiTheme="minorHAnsi" w:eastAsia="Calibri" w:hAnsiTheme="minorHAnsi" w:cstheme="minorHAnsi"/>
          <w:b/>
          <w:bCs/>
          <w:sz w:val="21"/>
          <w:szCs w:val="21"/>
          <w:lang w:eastAsia="zh-CN"/>
        </w:rPr>
        <w:t xml:space="preserve">r. - </w:t>
      </w:r>
      <w:r w:rsidRPr="00975A9D">
        <w:rPr>
          <w:rFonts w:asciiTheme="minorHAnsi" w:eastAsia="Calibri" w:hAnsiTheme="minorHAnsi" w:cstheme="minorHAnsi"/>
          <w:bCs/>
          <w:sz w:val="21"/>
          <w:szCs w:val="21"/>
          <w:lang w:eastAsia="zh-CN"/>
        </w:rPr>
        <w:t xml:space="preserve">do </w:t>
      </w:r>
      <w:r w:rsidR="006B0BCC" w:rsidRPr="00975A9D">
        <w:rPr>
          <w:rFonts w:asciiTheme="minorHAnsi" w:eastAsia="Calibri" w:hAnsiTheme="minorHAnsi" w:cstheme="minorHAnsi"/>
          <w:b/>
          <w:sz w:val="21"/>
          <w:szCs w:val="21"/>
          <w:lang w:eastAsia="zh-CN"/>
        </w:rPr>
        <w:t>57</w:t>
      </w:r>
      <w:r w:rsidR="005961A9" w:rsidRPr="00975A9D">
        <w:rPr>
          <w:rFonts w:asciiTheme="minorHAnsi" w:eastAsia="Calibri" w:hAnsiTheme="minorHAnsi" w:cstheme="minorHAnsi"/>
          <w:b/>
          <w:sz w:val="21"/>
          <w:szCs w:val="21"/>
          <w:lang w:eastAsia="zh-CN"/>
        </w:rPr>
        <w:t xml:space="preserve"> </w:t>
      </w:r>
      <w:r w:rsidRPr="00975A9D">
        <w:rPr>
          <w:rFonts w:asciiTheme="minorHAnsi" w:eastAsia="Calibri" w:hAnsiTheme="minorHAnsi" w:cstheme="minorHAnsi"/>
          <w:bCs/>
          <w:sz w:val="21"/>
          <w:szCs w:val="21"/>
          <w:lang w:eastAsia="zh-CN"/>
        </w:rPr>
        <w:t>punktów poboru (PPE)</w:t>
      </w:r>
      <w:r w:rsidR="00A616BD" w:rsidRPr="00975A9D">
        <w:rPr>
          <w:rFonts w:asciiTheme="minorHAnsi" w:eastAsia="Calibri" w:hAnsiTheme="minorHAnsi" w:cstheme="minorHAnsi"/>
          <w:bCs/>
          <w:sz w:val="21"/>
          <w:szCs w:val="21"/>
          <w:lang w:eastAsia="zh-CN"/>
        </w:rPr>
        <w:t>,</w:t>
      </w:r>
      <w:r w:rsidRPr="00975A9D">
        <w:rPr>
          <w:rFonts w:asciiTheme="minorHAnsi" w:eastAsia="Calibri" w:hAnsiTheme="minorHAnsi" w:cstheme="minorHAnsi"/>
          <w:bCs/>
          <w:sz w:val="21"/>
          <w:szCs w:val="21"/>
          <w:lang w:eastAsia="zh-CN"/>
        </w:rPr>
        <w:t xml:space="preserve"> </w:t>
      </w:r>
      <w:r w:rsidR="006B0BCC" w:rsidRPr="00975A9D">
        <w:rPr>
          <w:rFonts w:asciiTheme="minorHAnsi" w:eastAsia="Calibri" w:hAnsiTheme="minorHAnsi" w:cstheme="minorHAnsi"/>
          <w:bCs/>
          <w:sz w:val="21"/>
          <w:szCs w:val="21"/>
          <w:lang w:eastAsia="zh-CN"/>
        </w:rPr>
        <w:t xml:space="preserve">szczegółowo opisanych w </w:t>
      </w:r>
      <w:r w:rsidR="006B0BCC" w:rsidRPr="00975A9D">
        <w:rPr>
          <w:rFonts w:asciiTheme="minorHAnsi" w:eastAsia="Calibri" w:hAnsiTheme="minorHAnsi" w:cstheme="minorHAnsi"/>
          <w:b/>
          <w:bCs/>
          <w:sz w:val="21"/>
          <w:szCs w:val="21"/>
          <w:lang w:eastAsia="zh-CN"/>
        </w:rPr>
        <w:t>Załączniku nr 1</w:t>
      </w:r>
      <w:r w:rsidR="006B0BCC" w:rsidRPr="00975A9D">
        <w:rPr>
          <w:rFonts w:asciiTheme="minorHAnsi" w:eastAsia="Calibri" w:hAnsiTheme="minorHAnsi" w:cstheme="minorHAnsi"/>
          <w:bCs/>
          <w:sz w:val="21"/>
          <w:szCs w:val="21"/>
          <w:lang w:eastAsia="zh-CN"/>
        </w:rPr>
        <w:t xml:space="preserve"> do SWZ (Wykaz PPE) , o łącznym szacowanym wolumenie – </w:t>
      </w:r>
      <w:r w:rsidR="00113DD2" w:rsidRPr="00975A9D">
        <w:rPr>
          <w:rFonts w:asciiTheme="minorHAnsi" w:eastAsia="Calibri" w:hAnsiTheme="minorHAnsi" w:cstheme="minorHAnsi"/>
          <w:b/>
          <w:bCs/>
          <w:sz w:val="21"/>
          <w:szCs w:val="21"/>
          <w:lang w:eastAsia="zh-CN"/>
        </w:rPr>
        <w:t>1 066 614</w:t>
      </w:r>
      <w:r w:rsidR="006B0BCC" w:rsidRPr="00975A9D">
        <w:rPr>
          <w:rFonts w:asciiTheme="minorHAnsi" w:eastAsia="Calibri" w:hAnsiTheme="minorHAnsi" w:cstheme="minorHAnsi"/>
          <w:b/>
          <w:bCs/>
          <w:sz w:val="21"/>
          <w:szCs w:val="21"/>
          <w:lang w:eastAsia="zh-CN"/>
        </w:rPr>
        <w:t xml:space="preserve"> kWh</w:t>
      </w:r>
      <w:r w:rsidRPr="00975A9D">
        <w:rPr>
          <w:rFonts w:asciiTheme="minorHAnsi" w:eastAsia="Calibri" w:hAnsiTheme="minorHAnsi" w:cstheme="minorHAnsi"/>
          <w:bCs/>
          <w:sz w:val="21"/>
          <w:szCs w:val="21"/>
          <w:lang w:eastAsia="zh-CN"/>
        </w:rPr>
        <w:t>.</w:t>
      </w:r>
    </w:p>
    <w:p w14:paraId="23181366" w14:textId="77777777" w:rsidR="0053570E" w:rsidRPr="00975A9D" w:rsidRDefault="00832E0A" w:rsidP="002230D7">
      <w:pPr>
        <w:numPr>
          <w:ilvl w:val="0"/>
          <w:numId w:val="43"/>
        </w:numPr>
        <w:tabs>
          <w:tab w:val="left" w:pos="284"/>
        </w:tabs>
        <w:spacing w:line="280" w:lineRule="atLeast"/>
        <w:ind w:left="284" w:hanging="284"/>
        <w:jc w:val="both"/>
        <w:rPr>
          <w:rFonts w:asciiTheme="minorHAnsi" w:eastAsia="Calibri" w:hAnsiTheme="minorHAnsi" w:cstheme="minorHAnsi"/>
          <w:b/>
          <w:bCs/>
          <w:sz w:val="21"/>
          <w:szCs w:val="21"/>
          <w:lang w:eastAsia="zh-CN"/>
        </w:rPr>
      </w:pPr>
      <w:r w:rsidRPr="00975A9D">
        <w:rPr>
          <w:rFonts w:asciiTheme="minorHAnsi" w:eastAsia="Calibri" w:hAnsiTheme="minorHAnsi" w:cstheme="minorHAnsi"/>
          <w:bCs/>
          <w:sz w:val="21"/>
          <w:szCs w:val="21"/>
          <w:lang w:eastAsia="zh-CN"/>
        </w:rPr>
        <w:t>Powyższe dane mają charakter orientacyjny. Ilość energii elektrycznej oszacowana została na podstawie danych historycznych o zużyciu energii elektrycznej oraz z uwzględnieniem podjętych przez zamawiającego działań</w:t>
      </w:r>
      <w:r w:rsidR="00AB0599" w:rsidRPr="00975A9D">
        <w:rPr>
          <w:rFonts w:asciiTheme="minorHAnsi" w:eastAsia="Calibri" w:hAnsiTheme="minorHAnsi" w:cstheme="minorHAnsi"/>
          <w:bCs/>
          <w:sz w:val="21"/>
          <w:szCs w:val="21"/>
          <w:lang w:eastAsia="zh-CN"/>
        </w:rPr>
        <w:t>,</w:t>
      </w:r>
      <w:r w:rsidRPr="00975A9D">
        <w:rPr>
          <w:rFonts w:asciiTheme="minorHAnsi" w:eastAsia="Calibri" w:hAnsiTheme="minorHAnsi" w:cstheme="minorHAnsi"/>
          <w:bCs/>
          <w:sz w:val="21"/>
          <w:szCs w:val="21"/>
          <w:lang w:eastAsia="zh-CN"/>
        </w:rPr>
        <w:t xml:space="preserve"> o których mowa w art. 37 ustawy z dnia 07 października 2022 r. o szczególnych rozwiązaniach służących ochronie odbiorców energii elektrycznej w 2023 roku w związku z sytuacją na rynku energii elektrycznej</w:t>
      </w:r>
      <w:r w:rsidR="00AB0599" w:rsidRPr="00975A9D">
        <w:rPr>
          <w:rFonts w:asciiTheme="minorHAnsi" w:eastAsia="Calibri" w:hAnsiTheme="minorHAnsi" w:cstheme="minorHAnsi"/>
          <w:bCs/>
          <w:sz w:val="21"/>
          <w:szCs w:val="21"/>
          <w:lang w:eastAsia="zh-CN"/>
        </w:rPr>
        <w:t>, przy uwzględnieniu energii elektrycznej wytworzonej w Mikroinstalacjach i wykorzystanej przez Prosumentów (</w:t>
      </w:r>
      <w:r w:rsidR="0053570E" w:rsidRPr="00975A9D">
        <w:rPr>
          <w:rFonts w:asciiTheme="minorHAnsi" w:eastAsia="Calibri" w:hAnsiTheme="minorHAnsi" w:cstheme="minorHAnsi"/>
          <w:bCs/>
          <w:sz w:val="21"/>
          <w:szCs w:val="21"/>
          <w:lang w:eastAsia="zh-CN"/>
        </w:rPr>
        <w:t xml:space="preserve">szacowana </w:t>
      </w:r>
      <w:r w:rsidR="00AB0599" w:rsidRPr="00975A9D">
        <w:rPr>
          <w:rFonts w:asciiTheme="minorHAnsi" w:eastAsia="Calibri" w:hAnsiTheme="minorHAnsi" w:cstheme="minorHAnsi"/>
          <w:bCs/>
          <w:sz w:val="21"/>
          <w:szCs w:val="21"/>
          <w:lang w:eastAsia="zh-CN"/>
        </w:rPr>
        <w:t>autokonsumpcja)</w:t>
      </w:r>
      <w:r w:rsidRPr="00975A9D">
        <w:rPr>
          <w:rFonts w:asciiTheme="minorHAnsi" w:eastAsia="Calibri" w:hAnsiTheme="minorHAnsi" w:cstheme="minorHAnsi"/>
          <w:bCs/>
          <w:sz w:val="21"/>
          <w:szCs w:val="21"/>
          <w:lang w:eastAsia="zh-CN"/>
        </w:rPr>
        <w:t>. Wykonawca winien uwzględnić możliwe wahania poboru energii elektrycznej. Zmniejszenie lub zwiększenie ilości energii elektrycznej nie pociąga dla zamawiającego (odbiorców) żadnych konsekwencji, poza koniecznością dokonania zapłaty za faktycznie pobraną ilość energii oraz usługi przesyłu zgodnie z obowiązującą Taryfą OSD</w:t>
      </w:r>
      <w:r w:rsidRPr="00975A9D">
        <w:rPr>
          <w:rFonts w:asciiTheme="minorHAnsi" w:eastAsia="Calibri" w:hAnsiTheme="minorHAnsi" w:cstheme="minorHAnsi"/>
          <w:bCs/>
          <w:color w:val="00B050"/>
          <w:sz w:val="21"/>
          <w:szCs w:val="21"/>
          <w:lang w:eastAsia="zh-CN"/>
        </w:rPr>
        <w:t xml:space="preserve">. </w:t>
      </w:r>
    </w:p>
    <w:p w14:paraId="4D2E8AE3" w14:textId="470C484C" w:rsidR="00262AFC" w:rsidRPr="00975A9D" w:rsidRDefault="00832E0A" w:rsidP="00975A9D">
      <w:pPr>
        <w:tabs>
          <w:tab w:val="left" w:pos="284"/>
        </w:tabs>
        <w:spacing w:line="280" w:lineRule="atLeast"/>
        <w:ind w:left="284"/>
        <w:jc w:val="both"/>
        <w:rPr>
          <w:rFonts w:asciiTheme="minorHAnsi" w:eastAsia="Calibri" w:hAnsiTheme="minorHAnsi" w:cstheme="minorHAnsi"/>
          <w:b/>
          <w:bCs/>
          <w:sz w:val="21"/>
          <w:szCs w:val="21"/>
          <w:lang w:eastAsia="zh-CN"/>
        </w:rPr>
      </w:pPr>
      <w:r w:rsidRPr="00975A9D">
        <w:rPr>
          <w:rFonts w:asciiTheme="minorHAnsi" w:eastAsia="Calibri" w:hAnsiTheme="minorHAnsi" w:cstheme="minorHAnsi"/>
          <w:bCs/>
          <w:sz w:val="21"/>
          <w:szCs w:val="21"/>
          <w:lang w:eastAsia="zh-CN"/>
        </w:rPr>
        <w:t xml:space="preserve">Wskazana szacowana ilość energii, to ilość jaką zamawiający zamierza nabyć i nie obejmuje </w:t>
      </w:r>
      <w:r w:rsidR="00715ADA" w:rsidRPr="00773AC7">
        <w:rPr>
          <w:rFonts w:asciiTheme="minorHAnsi" w:eastAsia="Calibri" w:hAnsiTheme="minorHAnsi" w:cstheme="minorHAnsi"/>
          <w:bCs/>
          <w:sz w:val="21"/>
          <w:szCs w:val="21"/>
          <w:lang w:eastAsia="zh-CN"/>
        </w:rPr>
        <w:t>zużytej</w:t>
      </w:r>
      <w:r w:rsidR="00715ADA" w:rsidRPr="00715ADA">
        <w:rPr>
          <w:rFonts w:asciiTheme="minorHAnsi" w:eastAsia="Calibri" w:hAnsiTheme="minorHAnsi" w:cstheme="minorHAnsi"/>
          <w:bCs/>
          <w:color w:val="FF0000"/>
          <w:sz w:val="21"/>
          <w:szCs w:val="21"/>
          <w:lang w:eastAsia="zh-CN"/>
        </w:rPr>
        <w:t xml:space="preserve"> </w:t>
      </w:r>
      <w:r w:rsidRPr="00975A9D">
        <w:rPr>
          <w:rFonts w:asciiTheme="minorHAnsi" w:eastAsia="Calibri" w:hAnsiTheme="minorHAnsi" w:cstheme="minorHAnsi"/>
          <w:bCs/>
          <w:sz w:val="21"/>
          <w:szCs w:val="21"/>
          <w:lang w:eastAsia="zh-CN"/>
        </w:rPr>
        <w:t>energii wyprodukowanej we własnym zakresie.</w:t>
      </w:r>
    </w:p>
    <w:p w14:paraId="11F9B5CD" w14:textId="4E5C3118" w:rsidR="00262AFC" w:rsidRPr="00E76F61" w:rsidRDefault="00B31202" w:rsidP="002230D7">
      <w:pPr>
        <w:numPr>
          <w:ilvl w:val="0"/>
          <w:numId w:val="43"/>
        </w:numPr>
        <w:tabs>
          <w:tab w:val="left" w:pos="284"/>
        </w:tabs>
        <w:spacing w:line="280" w:lineRule="atLeast"/>
        <w:ind w:left="284" w:hanging="284"/>
        <w:jc w:val="both"/>
        <w:rPr>
          <w:rFonts w:asciiTheme="minorHAnsi" w:eastAsia="Calibri" w:hAnsiTheme="minorHAnsi" w:cstheme="minorHAnsi"/>
          <w:b/>
          <w:bCs/>
          <w:sz w:val="21"/>
          <w:szCs w:val="21"/>
          <w:lang w:eastAsia="zh-CN"/>
        </w:rPr>
      </w:pPr>
      <w:r w:rsidRPr="00E76F61">
        <w:rPr>
          <w:rFonts w:asciiTheme="minorHAnsi" w:eastAsia="Calibri" w:hAnsiTheme="minorHAnsi" w:cstheme="minorHAnsi"/>
          <w:bCs/>
          <w:sz w:val="21"/>
          <w:szCs w:val="21"/>
          <w:lang w:eastAsia="zh-CN"/>
        </w:rPr>
        <w:t>Postępowaniem objęto PPE, w których są zamontowane</w:t>
      </w:r>
      <w:r w:rsidR="00832E0A" w:rsidRPr="00E76F61">
        <w:rPr>
          <w:rFonts w:asciiTheme="minorHAnsi" w:eastAsia="Calibri" w:hAnsiTheme="minorHAnsi" w:cstheme="minorHAnsi"/>
          <w:bCs/>
          <w:sz w:val="21"/>
          <w:szCs w:val="21"/>
          <w:lang w:eastAsia="zh-CN"/>
        </w:rPr>
        <w:t xml:space="preserve"> panele fotowoltaiczne. W odniesieniu do </w:t>
      </w:r>
      <w:r w:rsidRPr="00E76F61">
        <w:rPr>
          <w:rFonts w:asciiTheme="minorHAnsi" w:eastAsia="Calibri" w:hAnsiTheme="minorHAnsi" w:cstheme="minorHAnsi"/>
          <w:bCs/>
          <w:sz w:val="21"/>
          <w:szCs w:val="21"/>
          <w:lang w:eastAsia="zh-CN"/>
        </w:rPr>
        <w:t>tych</w:t>
      </w:r>
      <w:r w:rsidR="00832E0A" w:rsidRPr="00E76F61">
        <w:rPr>
          <w:rFonts w:asciiTheme="minorHAnsi" w:eastAsia="Calibri" w:hAnsiTheme="minorHAnsi" w:cstheme="minorHAnsi"/>
          <w:bCs/>
          <w:sz w:val="21"/>
          <w:szCs w:val="21"/>
          <w:lang w:eastAsia="zh-CN"/>
        </w:rPr>
        <w:t xml:space="preserve"> PPE odbiorcy posiadają status Prosumenta.</w:t>
      </w:r>
    </w:p>
    <w:p w14:paraId="29752FF1" w14:textId="63688796" w:rsidR="00465024" w:rsidRPr="00975A9D" w:rsidRDefault="00465024" w:rsidP="002230D7">
      <w:pPr>
        <w:numPr>
          <w:ilvl w:val="0"/>
          <w:numId w:val="43"/>
        </w:numPr>
        <w:tabs>
          <w:tab w:val="left" w:pos="284"/>
        </w:tabs>
        <w:spacing w:line="280" w:lineRule="atLeast"/>
        <w:ind w:left="284" w:hanging="284"/>
        <w:jc w:val="both"/>
        <w:rPr>
          <w:rFonts w:asciiTheme="minorHAnsi" w:eastAsia="Calibri" w:hAnsiTheme="minorHAnsi" w:cstheme="minorHAnsi"/>
          <w:b/>
          <w:bCs/>
          <w:sz w:val="21"/>
          <w:szCs w:val="21"/>
          <w:lang w:eastAsia="zh-CN"/>
        </w:rPr>
      </w:pPr>
      <w:r w:rsidRPr="00975A9D">
        <w:rPr>
          <w:rFonts w:asciiTheme="minorHAnsi" w:eastAsia="Calibri" w:hAnsiTheme="minorHAnsi" w:cstheme="minorHAnsi"/>
          <w:bCs/>
          <w:sz w:val="21"/>
          <w:szCs w:val="21"/>
          <w:lang w:eastAsia="zh-CN"/>
        </w:rPr>
        <w:t xml:space="preserve">Rozliczenia </w:t>
      </w:r>
      <w:r w:rsidRPr="00975A9D">
        <w:rPr>
          <w:rFonts w:asciiTheme="minorHAnsi" w:eastAsia="Calibri" w:hAnsiTheme="minorHAnsi" w:cstheme="minorHAnsi"/>
          <w:b/>
          <w:sz w:val="21"/>
          <w:szCs w:val="21"/>
          <w:lang w:eastAsia="zh-CN"/>
        </w:rPr>
        <w:t>system net-metering</w:t>
      </w:r>
      <w:r w:rsidRPr="00975A9D">
        <w:rPr>
          <w:rFonts w:asciiTheme="minorHAnsi" w:eastAsia="Calibri" w:hAnsiTheme="minorHAnsi" w:cstheme="minorHAnsi"/>
          <w:bCs/>
          <w:sz w:val="21"/>
          <w:szCs w:val="21"/>
          <w:lang w:eastAsia="zh-CN"/>
        </w:rPr>
        <w:t xml:space="preserve"> (poz. </w:t>
      </w:r>
      <w:r w:rsidR="00706BCA" w:rsidRPr="00975A9D">
        <w:rPr>
          <w:rFonts w:asciiTheme="minorHAnsi" w:eastAsia="Calibri" w:hAnsiTheme="minorHAnsi" w:cstheme="minorHAnsi"/>
          <w:bCs/>
          <w:sz w:val="21"/>
          <w:szCs w:val="21"/>
          <w:lang w:eastAsia="zh-CN"/>
        </w:rPr>
        <w:t>24</w:t>
      </w:r>
      <w:r w:rsidRPr="00975A9D">
        <w:rPr>
          <w:rFonts w:asciiTheme="minorHAnsi" w:eastAsia="Calibri" w:hAnsiTheme="minorHAnsi" w:cstheme="minorHAnsi"/>
          <w:bCs/>
          <w:sz w:val="21"/>
          <w:szCs w:val="21"/>
          <w:lang w:eastAsia="zh-CN"/>
        </w:rPr>
        <w:t>-</w:t>
      </w:r>
      <w:r w:rsidR="00EA2555" w:rsidRPr="00975A9D">
        <w:rPr>
          <w:rFonts w:asciiTheme="minorHAnsi" w:eastAsia="Calibri" w:hAnsiTheme="minorHAnsi" w:cstheme="minorHAnsi"/>
          <w:bCs/>
          <w:sz w:val="21"/>
          <w:szCs w:val="21"/>
          <w:lang w:eastAsia="zh-CN"/>
        </w:rPr>
        <w:t>38</w:t>
      </w:r>
      <w:r w:rsidRPr="00975A9D">
        <w:rPr>
          <w:rFonts w:asciiTheme="minorHAnsi" w:eastAsia="Calibri" w:hAnsiTheme="minorHAnsi" w:cstheme="minorHAnsi"/>
          <w:bCs/>
          <w:sz w:val="21"/>
          <w:szCs w:val="21"/>
          <w:lang w:eastAsia="zh-CN"/>
        </w:rPr>
        <w:t xml:space="preserve"> </w:t>
      </w:r>
      <w:r w:rsidRPr="00975A9D">
        <w:rPr>
          <w:rFonts w:asciiTheme="minorHAnsi" w:eastAsia="Calibri" w:hAnsiTheme="minorHAnsi" w:cstheme="minorHAnsi"/>
          <w:b/>
          <w:sz w:val="21"/>
          <w:szCs w:val="21"/>
          <w:lang w:eastAsia="zh-CN"/>
        </w:rPr>
        <w:t>Załącznika nr 1</w:t>
      </w:r>
      <w:r w:rsidRPr="00975A9D">
        <w:rPr>
          <w:rFonts w:asciiTheme="minorHAnsi" w:eastAsia="Calibri" w:hAnsiTheme="minorHAnsi" w:cstheme="minorHAnsi"/>
          <w:bCs/>
          <w:sz w:val="21"/>
          <w:szCs w:val="21"/>
          <w:lang w:eastAsia="zh-CN"/>
        </w:rPr>
        <w:t xml:space="preserve"> do SWZ)</w:t>
      </w:r>
    </w:p>
    <w:p w14:paraId="0FBD06A6" w14:textId="184D557A" w:rsidR="00465024" w:rsidRPr="00975A9D" w:rsidRDefault="00465024" w:rsidP="00975A9D">
      <w:pPr>
        <w:suppressAutoHyphens w:val="0"/>
        <w:spacing w:line="280" w:lineRule="atLeast"/>
        <w:ind w:left="284"/>
        <w:jc w:val="both"/>
        <w:rPr>
          <w:rFonts w:asciiTheme="minorHAnsi" w:hAnsiTheme="minorHAnsi" w:cstheme="minorHAnsi"/>
          <w:sz w:val="21"/>
          <w:szCs w:val="21"/>
        </w:rPr>
      </w:pPr>
      <w:r w:rsidRPr="00975A9D">
        <w:rPr>
          <w:rFonts w:asciiTheme="minorHAnsi" w:hAnsiTheme="minorHAnsi" w:cstheme="minorHAnsi"/>
          <w:sz w:val="21"/>
          <w:szCs w:val="21"/>
        </w:rPr>
        <w:t>Wykonawca będzie dokonywał rozliczenia ilości energii elektrycznej wprowadzonej do sieci OSD wobec ilości energii elektrycznej pobranej z tej sieci w celu jej zużycia na potrzeby własne przez Prosumenta wytwarzającego energię elektryczną w mikroinstalacji o łącznej mocy zainstalowanej elektrycznej:</w:t>
      </w:r>
    </w:p>
    <w:p w14:paraId="61B4B677" w14:textId="77777777" w:rsidR="00465024" w:rsidRPr="00975A9D" w:rsidRDefault="00465024" w:rsidP="002230D7">
      <w:pPr>
        <w:numPr>
          <w:ilvl w:val="2"/>
          <w:numId w:val="49"/>
        </w:numPr>
        <w:tabs>
          <w:tab w:val="left" w:pos="1134"/>
        </w:tabs>
        <w:suppressAutoHyphens w:val="0"/>
        <w:spacing w:line="280" w:lineRule="atLeast"/>
        <w:ind w:left="709" w:firstLine="142"/>
        <w:jc w:val="both"/>
        <w:rPr>
          <w:rFonts w:asciiTheme="minorHAnsi" w:hAnsiTheme="minorHAnsi" w:cstheme="minorHAnsi"/>
          <w:sz w:val="21"/>
          <w:szCs w:val="21"/>
        </w:rPr>
      </w:pPr>
      <w:r w:rsidRPr="00975A9D">
        <w:rPr>
          <w:rFonts w:asciiTheme="minorHAnsi" w:hAnsiTheme="minorHAnsi" w:cstheme="minorHAnsi"/>
          <w:sz w:val="21"/>
          <w:szCs w:val="21"/>
        </w:rPr>
        <w:t>większej niż 10 kW – w stosunku ilościowym 1 do 0,7</w:t>
      </w:r>
    </w:p>
    <w:p w14:paraId="7D72BD57" w14:textId="3CA8106F" w:rsidR="00262AFC" w:rsidRPr="00975A9D" w:rsidRDefault="00465024" w:rsidP="002230D7">
      <w:pPr>
        <w:numPr>
          <w:ilvl w:val="2"/>
          <w:numId w:val="49"/>
        </w:numPr>
        <w:tabs>
          <w:tab w:val="left" w:pos="1134"/>
        </w:tabs>
        <w:suppressAutoHyphens w:val="0"/>
        <w:spacing w:line="280" w:lineRule="atLeast"/>
        <w:ind w:left="709" w:firstLine="142"/>
        <w:jc w:val="both"/>
        <w:rPr>
          <w:rFonts w:asciiTheme="minorHAnsi" w:hAnsiTheme="minorHAnsi" w:cstheme="minorHAnsi"/>
          <w:sz w:val="21"/>
          <w:szCs w:val="21"/>
        </w:rPr>
      </w:pPr>
      <w:r w:rsidRPr="00975A9D">
        <w:rPr>
          <w:rFonts w:asciiTheme="minorHAnsi" w:hAnsiTheme="minorHAnsi" w:cstheme="minorHAnsi"/>
          <w:sz w:val="21"/>
          <w:szCs w:val="21"/>
        </w:rPr>
        <w:t>nie większej niż 10 kW – w stosunku ilościowym 1 do 0,8.</w:t>
      </w:r>
    </w:p>
    <w:p w14:paraId="2AFEE526" w14:textId="79472366" w:rsidR="00465024" w:rsidRPr="00975A9D" w:rsidRDefault="00465024" w:rsidP="002230D7">
      <w:pPr>
        <w:numPr>
          <w:ilvl w:val="0"/>
          <w:numId w:val="50"/>
        </w:numPr>
        <w:tabs>
          <w:tab w:val="left" w:pos="284"/>
        </w:tabs>
        <w:spacing w:line="280" w:lineRule="atLeast"/>
        <w:ind w:hanging="720"/>
        <w:jc w:val="both"/>
        <w:rPr>
          <w:rFonts w:asciiTheme="minorHAnsi" w:eastAsia="Calibri" w:hAnsiTheme="minorHAnsi" w:cstheme="minorHAnsi"/>
          <w:bCs/>
          <w:sz w:val="21"/>
          <w:szCs w:val="21"/>
          <w:lang w:eastAsia="zh-CN"/>
        </w:rPr>
      </w:pPr>
      <w:r w:rsidRPr="00975A9D">
        <w:rPr>
          <w:rFonts w:asciiTheme="minorHAnsi" w:eastAsia="Calibri" w:hAnsiTheme="minorHAnsi" w:cstheme="minorHAnsi"/>
          <w:bCs/>
          <w:sz w:val="21"/>
          <w:szCs w:val="21"/>
          <w:lang w:eastAsia="zh-CN"/>
        </w:rPr>
        <w:t xml:space="preserve">Rozliczenia </w:t>
      </w:r>
      <w:bookmarkStart w:id="10" w:name="_Hlk178764211"/>
      <w:r w:rsidRPr="00975A9D">
        <w:rPr>
          <w:rFonts w:asciiTheme="minorHAnsi" w:eastAsia="Calibri" w:hAnsiTheme="minorHAnsi" w:cstheme="minorHAnsi"/>
          <w:b/>
          <w:sz w:val="21"/>
          <w:szCs w:val="21"/>
          <w:lang w:eastAsia="zh-CN"/>
        </w:rPr>
        <w:t>system net-biling</w:t>
      </w:r>
      <w:r w:rsidRPr="00975A9D">
        <w:rPr>
          <w:rFonts w:asciiTheme="minorHAnsi" w:eastAsia="Calibri" w:hAnsiTheme="minorHAnsi" w:cstheme="minorHAnsi"/>
          <w:bCs/>
          <w:sz w:val="21"/>
          <w:szCs w:val="21"/>
          <w:lang w:eastAsia="zh-CN"/>
        </w:rPr>
        <w:t xml:space="preserve"> </w:t>
      </w:r>
      <w:bookmarkEnd w:id="10"/>
      <w:r w:rsidRPr="00975A9D">
        <w:rPr>
          <w:rFonts w:asciiTheme="minorHAnsi" w:eastAsia="Calibri" w:hAnsiTheme="minorHAnsi" w:cstheme="minorHAnsi"/>
          <w:bCs/>
          <w:sz w:val="21"/>
          <w:szCs w:val="21"/>
          <w:lang w:eastAsia="zh-CN"/>
        </w:rPr>
        <w:t>(poz. 4</w:t>
      </w:r>
      <w:r w:rsidR="00EA2555" w:rsidRPr="00975A9D">
        <w:rPr>
          <w:rFonts w:asciiTheme="minorHAnsi" w:eastAsia="Calibri" w:hAnsiTheme="minorHAnsi" w:cstheme="minorHAnsi"/>
          <w:bCs/>
          <w:sz w:val="21"/>
          <w:szCs w:val="21"/>
          <w:lang w:eastAsia="zh-CN"/>
        </w:rPr>
        <w:t xml:space="preserve">0 oraz </w:t>
      </w:r>
      <w:r w:rsidRPr="00975A9D">
        <w:rPr>
          <w:rFonts w:asciiTheme="minorHAnsi" w:eastAsia="Calibri" w:hAnsiTheme="minorHAnsi" w:cstheme="minorHAnsi"/>
          <w:bCs/>
          <w:sz w:val="21"/>
          <w:szCs w:val="21"/>
          <w:lang w:eastAsia="zh-CN"/>
        </w:rPr>
        <w:t>4</w:t>
      </w:r>
      <w:r w:rsidR="00EA2555" w:rsidRPr="00975A9D">
        <w:rPr>
          <w:rFonts w:asciiTheme="minorHAnsi" w:eastAsia="Calibri" w:hAnsiTheme="minorHAnsi" w:cstheme="minorHAnsi"/>
          <w:bCs/>
          <w:sz w:val="21"/>
          <w:szCs w:val="21"/>
          <w:lang w:eastAsia="zh-CN"/>
        </w:rPr>
        <w:t>1</w:t>
      </w:r>
      <w:r w:rsidRPr="00975A9D">
        <w:rPr>
          <w:rFonts w:asciiTheme="minorHAnsi" w:eastAsia="Calibri" w:hAnsiTheme="minorHAnsi" w:cstheme="minorHAnsi"/>
          <w:bCs/>
          <w:sz w:val="21"/>
          <w:szCs w:val="21"/>
          <w:lang w:eastAsia="zh-CN"/>
        </w:rPr>
        <w:t xml:space="preserve"> </w:t>
      </w:r>
      <w:r w:rsidRPr="00975A9D">
        <w:rPr>
          <w:rFonts w:asciiTheme="minorHAnsi" w:eastAsia="Calibri" w:hAnsiTheme="minorHAnsi" w:cstheme="minorHAnsi"/>
          <w:b/>
          <w:sz w:val="21"/>
          <w:szCs w:val="21"/>
          <w:lang w:eastAsia="zh-CN"/>
        </w:rPr>
        <w:t>Załącznika nr 1</w:t>
      </w:r>
      <w:r w:rsidRPr="00975A9D">
        <w:rPr>
          <w:rFonts w:asciiTheme="minorHAnsi" w:eastAsia="Calibri" w:hAnsiTheme="minorHAnsi" w:cstheme="minorHAnsi"/>
          <w:bCs/>
          <w:sz w:val="21"/>
          <w:szCs w:val="21"/>
          <w:lang w:eastAsia="zh-CN"/>
        </w:rPr>
        <w:t xml:space="preserve"> do SWZ)</w:t>
      </w:r>
    </w:p>
    <w:p w14:paraId="5B9E43B6" w14:textId="77777777" w:rsidR="00465024" w:rsidRPr="00975A9D" w:rsidRDefault="00465024" w:rsidP="002230D7">
      <w:pPr>
        <w:pStyle w:val="Akapitzlist"/>
        <w:numPr>
          <w:ilvl w:val="1"/>
          <w:numId w:val="50"/>
        </w:numPr>
        <w:spacing w:line="280" w:lineRule="atLeast"/>
        <w:ind w:left="567" w:hanging="283"/>
        <w:jc w:val="both"/>
        <w:rPr>
          <w:rFonts w:asciiTheme="minorHAnsi" w:eastAsia="Calibri" w:hAnsiTheme="minorHAnsi" w:cstheme="minorHAnsi"/>
          <w:sz w:val="21"/>
          <w:szCs w:val="21"/>
          <w:lang w:eastAsia="zh-CN"/>
        </w:rPr>
      </w:pPr>
      <w:bookmarkStart w:id="11" w:name="_Hlk178764067"/>
      <w:r w:rsidRPr="00975A9D">
        <w:rPr>
          <w:rFonts w:asciiTheme="minorHAnsi" w:eastAsia="Calibri" w:hAnsiTheme="minorHAnsi" w:cstheme="minorHAnsi"/>
          <w:sz w:val="21"/>
          <w:szCs w:val="21"/>
          <w:lang w:eastAsia="zh-CN"/>
        </w:rPr>
        <w:t>Wartość energii elektrycznej wyznaczana będzie zgodnie z postanowieniami art. 4b Ustawy o OZE</w:t>
      </w:r>
    </w:p>
    <w:p w14:paraId="5C300B61" w14:textId="34FB3C11" w:rsidR="00262AFC" w:rsidRPr="00975A9D" w:rsidRDefault="00465024" w:rsidP="002230D7">
      <w:pPr>
        <w:pStyle w:val="Akapitzlist"/>
        <w:numPr>
          <w:ilvl w:val="1"/>
          <w:numId w:val="50"/>
        </w:numPr>
        <w:spacing w:line="280" w:lineRule="atLeast"/>
        <w:ind w:left="567" w:hanging="283"/>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Wykonawca w celu prowadzenia rozliczeń według systemu </w:t>
      </w:r>
      <w:r w:rsidRPr="00975A9D">
        <w:rPr>
          <w:rFonts w:asciiTheme="minorHAnsi" w:eastAsia="Calibri" w:hAnsiTheme="minorHAnsi" w:cstheme="minorHAnsi"/>
          <w:b/>
          <w:bCs/>
          <w:sz w:val="21"/>
          <w:szCs w:val="21"/>
          <w:lang w:eastAsia="zh-CN"/>
        </w:rPr>
        <w:t>net-billing</w:t>
      </w:r>
      <w:r w:rsidRPr="00975A9D">
        <w:rPr>
          <w:rFonts w:asciiTheme="minorHAnsi" w:eastAsia="Calibri" w:hAnsiTheme="minorHAnsi" w:cstheme="minorHAnsi"/>
          <w:sz w:val="21"/>
          <w:szCs w:val="21"/>
          <w:lang w:eastAsia="zh-CN"/>
        </w:rPr>
        <w:t xml:space="preserve"> prowadzić będzie konto dla Prosumenta energii odnawialnej, na którym ewidencjonowana będzie ilość energii elektrycznej i wartości energii elektrycznej oraz wynikająca z nich wartość środków należna Prosumentowi za energię elektryczną wprowadzoną do sieci - Depozyt Prosumencki. Kwota środków stanowiąca Depozyt Prosumencki może być rozliczana na koncie prosumenckim przez 12 miesięcy od dnia przypisania jej jako Depozyt Prosumencki na koncie Prosumenta. Wysokość ewentualnej nadpłaty (niewykorzystanej w okresie 12 miesięcy), zwracanej przez </w:t>
      </w:r>
      <w:r w:rsidRPr="00975A9D">
        <w:rPr>
          <w:rFonts w:asciiTheme="minorHAnsi" w:eastAsia="Calibri" w:hAnsiTheme="minorHAnsi" w:cstheme="minorHAnsi"/>
          <w:b/>
          <w:bCs/>
          <w:sz w:val="21"/>
          <w:szCs w:val="21"/>
          <w:lang w:eastAsia="zh-CN"/>
        </w:rPr>
        <w:t>Wykonawcę</w:t>
      </w:r>
      <w:r w:rsidRPr="00975A9D">
        <w:rPr>
          <w:rFonts w:asciiTheme="minorHAnsi" w:eastAsia="Calibri" w:hAnsiTheme="minorHAnsi" w:cstheme="minorHAnsi"/>
          <w:sz w:val="21"/>
          <w:szCs w:val="21"/>
          <w:lang w:eastAsia="zh-CN"/>
        </w:rPr>
        <w:t>, nie może przekroczyć 20% (dwudziestu procent) wartości energii elektrycznej wprowadzonej do sieci w miesiącu kalendarzowym, którego dotyczy zwrot nadpłaty.</w:t>
      </w:r>
      <w:bookmarkEnd w:id="11"/>
    </w:p>
    <w:p w14:paraId="76A6E6F9" w14:textId="72F0B587" w:rsidR="006A0287" w:rsidRPr="00236833" w:rsidRDefault="006A028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236833">
        <w:rPr>
          <w:rFonts w:asciiTheme="minorHAnsi" w:hAnsiTheme="minorHAnsi" w:cstheme="minorHAnsi"/>
          <w:sz w:val="21"/>
          <w:szCs w:val="21"/>
        </w:rPr>
        <w:lastRenderedPageBreak/>
        <w:t>Zamawiający zobowiązany jest poinformować wykonawcę o zmianach wpływających na sposób prowadzenia rozliczeń, w szczególności o utracie statusu Prosumenta, zmianach łącznej mocy zainstalowanej elektrycznej mikroinstalacji, rodzaju źródła energii w mikroinstalacji, trwałego odłączenia mikroinstalacji od sieci OSD, w terminie do 14 dni od dnia zmiany.</w:t>
      </w:r>
    </w:p>
    <w:p w14:paraId="2F33BC0F" w14:textId="77777777" w:rsidR="006A0287" w:rsidRPr="00975A9D" w:rsidRDefault="006A028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bCs/>
          <w:sz w:val="21"/>
          <w:szCs w:val="21"/>
          <w:lang w:eastAsia="zh-CN"/>
        </w:rPr>
        <w:t>Standardy jakościowe. Zamawiający informuje, iż standardy jakościowe dostaw energii elektrycznej oraz świadczenia usług dystrybucji odnoszące się do wszystkich istotnych cech przedmiotu zamówienia opisują i regulują:</w:t>
      </w:r>
    </w:p>
    <w:p w14:paraId="45CD746C" w14:textId="7F534B03" w:rsidR="006A0287" w:rsidRPr="00236833" w:rsidRDefault="006A0287" w:rsidP="002230D7">
      <w:pPr>
        <w:pStyle w:val="Akapitzlist"/>
        <w:numPr>
          <w:ilvl w:val="4"/>
          <w:numId w:val="50"/>
        </w:numPr>
        <w:spacing w:line="280" w:lineRule="atLeast"/>
        <w:ind w:left="567" w:hanging="283"/>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Standardy jakościowe energii elektrycznej opisane są w Ustawie Pe oraz w Rozporządzeniu Ministra Klimatu i Środowiska z dnia 22 marca 2023 r. w sprawie szczegółowych warunków funkcjonowania systemu elektroenergetycznego (Dz. U 2023 poz. 819 z późn.zm.). Zasady kształtowania i kalkulacji taryf oraz rozliczeń w obrocie energią elektryczną określa Rozporządzenie Ministra Klimatu i Środowiska z dnia 29 listopada 2022r. </w:t>
      </w:r>
      <w:r w:rsidRPr="00236833">
        <w:rPr>
          <w:rFonts w:asciiTheme="minorHAnsi" w:eastAsia="Calibri" w:hAnsiTheme="minorHAnsi" w:cstheme="minorHAnsi"/>
          <w:sz w:val="21"/>
          <w:szCs w:val="21"/>
          <w:lang w:eastAsia="zh-CN"/>
        </w:rPr>
        <w:t>(</w:t>
      </w:r>
      <w:r w:rsidR="00D66CCA" w:rsidRPr="00236833">
        <w:rPr>
          <w:rFonts w:asciiTheme="minorHAnsi" w:eastAsia="Calibri" w:hAnsiTheme="minorHAnsi" w:cstheme="minorHAnsi"/>
          <w:sz w:val="21"/>
          <w:szCs w:val="21"/>
          <w:lang w:eastAsia="zh-CN"/>
        </w:rPr>
        <w:t xml:space="preserve">t.j. </w:t>
      </w:r>
      <w:r w:rsidRPr="00236833">
        <w:rPr>
          <w:rFonts w:asciiTheme="minorHAnsi" w:eastAsia="Calibri" w:hAnsiTheme="minorHAnsi" w:cstheme="minorHAnsi"/>
          <w:sz w:val="21"/>
          <w:szCs w:val="21"/>
          <w:lang w:eastAsia="zh-CN"/>
        </w:rPr>
        <w:t>Dz.U. 202</w:t>
      </w:r>
      <w:r w:rsidR="00D66CCA" w:rsidRPr="00236833">
        <w:rPr>
          <w:rFonts w:asciiTheme="minorHAnsi" w:eastAsia="Calibri" w:hAnsiTheme="minorHAnsi" w:cstheme="minorHAnsi"/>
          <w:sz w:val="21"/>
          <w:szCs w:val="21"/>
          <w:lang w:eastAsia="zh-CN"/>
        </w:rPr>
        <w:t>4</w:t>
      </w:r>
      <w:r w:rsidRPr="00236833">
        <w:rPr>
          <w:rFonts w:asciiTheme="minorHAnsi" w:eastAsia="Calibri" w:hAnsiTheme="minorHAnsi" w:cstheme="minorHAnsi"/>
          <w:sz w:val="21"/>
          <w:szCs w:val="21"/>
          <w:lang w:eastAsia="zh-CN"/>
        </w:rPr>
        <w:t xml:space="preserve">, poz. </w:t>
      </w:r>
      <w:r w:rsidR="00D66CCA" w:rsidRPr="00236833">
        <w:rPr>
          <w:rFonts w:asciiTheme="minorHAnsi" w:eastAsia="Calibri" w:hAnsiTheme="minorHAnsi" w:cstheme="minorHAnsi"/>
          <w:sz w:val="21"/>
          <w:szCs w:val="21"/>
          <w:lang w:eastAsia="zh-CN"/>
        </w:rPr>
        <w:t>904</w:t>
      </w:r>
      <w:r w:rsidRPr="00236833">
        <w:rPr>
          <w:rFonts w:asciiTheme="minorHAnsi" w:eastAsia="Calibri" w:hAnsiTheme="minorHAnsi" w:cstheme="minorHAnsi"/>
          <w:sz w:val="21"/>
          <w:szCs w:val="21"/>
          <w:lang w:eastAsia="zh-CN"/>
        </w:rPr>
        <w:t>).</w:t>
      </w:r>
    </w:p>
    <w:p w14:paraId="2FC2CC52" w14:textId="50238CE3" w:rsidR="006A0287" w:rsidRPr="00975A9D" w:rsidRDefault="009B6507" w:rsidP="002230D7">
      <w:pPr>
        <w:pStyle w:val="Akapitzlist"/>
        <w:numPr>
          <w:ilvl w:val="4"/>
          <w:numId w:val="50"/>
        </w:numPr>
        <w:tabs>
          <w:tab w:val="left" w:pos="567"/>
        </w:tabs>
        <w:spacing w:line="280" w:lineRule="atLeast"/>
        <w:ind w:left="284" w:firstLine="0"/>
        <w:jc w:val="both"/>
        <w:rPr>
          <w:rFonts w:asciiTheme="minorHAnsi" w:eastAsia="Calibri" w:hAnsiTheme="minorHAnsi" w:cstheme="minorHAnsi"/>
          <w:color w:val="00B050"/>
          <w:sz w:val="21"/>
          <w:szCs w:val="21"/>
          <w:lang w:eastAsia="zh-CN"/>
        </w:rPr>
      </w:pPr>
      <w:r w:rsidRPr="00975A9D">
        <w:rPr>
          <w:rFonts w:asciiTheme="minorHAnsi" w:eastAsia="Calibri" w:hAnsiTheme="minorHAnsi" w:cstheme="minorHAnsi"/>
          <w:sz w:val="21"/>
          <w:szCs w:val="21"/>
          <w:lang w:eastAsia="zh-CN"/>
        </w:rPr>
        <w:t>Standardy dotyczące dystrybucji energii elektrycznej zawarte są w Taryfie Operatora, która określa:</w:t>
      </w:r>
    </w:p>
    <w:p w14:paraId="7BFF927C"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grupy taryfowe i szczegółowe kryteria kwalifikowania odbiorców do tych grup;</w:t>
      </w:r>
    </w:p>
    <w:p w14:paraId="16A3ABEA"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sposób ustalania opłat za przyłączenie do sieci Operatora, zaś w przypadku przyłączenia do sieci o napięciu znamionowym nie wyższym niż 1 kV także ryczałtowe stawki opłat;</w:t>
      </w:r>
    </w:p>
    <w:p w14:paraId="2006F611"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stawki opłat za świadczenie usługi dystrybucji i warunki ich stosowania, z uwzględnieniem podziału na stawki wynikające z:</w:t>
      </w:r>
    </w:p>
    <w:p w14:paraId="461ABDA5"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dystrybucji energii elektrycznej (składniki zmienne i stałe stawki sieciowej),</w:t>
      </w:r>
    </w:p>
    <w:p w14:paraId="0AEA4A1F"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korzystania z krajowego systemu elektroenergetycznego (stawki jakościowe),</w:t>
      </w:r>
    </w:p>
    <w:p w14:paraId="592A3F4F"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odczytywania wskazań układów pomiarowo-rozliczeniowych i ich bieżącej kontroli (stawki abonamentowe),</w:t>
      </w:r>
    </w:p>
    <w:p w14:paraId="44CB8E71"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przedterminowego rozwiązania kontraktów długoterminowych (stawki opłaty przejściowej),</w:t>
      </w:r>
    </w:p>
    <w:p w14:paraId="50246F99"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zapewnienia dostępności energii elektrycznej ze źródeł odnawialnych w krajowym systemie elektroenergetycznym (stawka opłaty OZE),</w:t>
      </w:r>
    </w:p>
    <w:p w14:paraId="20DA25AA"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zapewnienia średnioterminowego i długoterminowego bezpieczeństwa dostaw energii elektrycznej do odbiorców końcowych (stawka opłaty mocowej);</w:t>
      </w:r>
    </w:p>
    <w:p w14:paraId="6BE39F81"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sposób ustalania bonifikat za niedotrzymanie parametrów jakościowych energii elektrycznej i standardów jakościowych obsługi odbiorców;</w:t>
      </w:r>
    </w:p>
    <w:p w14:paraId="166B1346" w14:textId="77777777" w:rsidR="009B6507" w:rsidRPr="00975A9D" w:rsidRDefault="009B6507" w:rsidP="00975A9D">
      <w:pPr>
        <w:pStyle w:val="Akapitzlist"/>
        <w:tabs>
          <w:tab w:val="left" w:pos="567"/>
          <w:tab w:val="left" w:pos="709"/>
          <w:tab w:val="left" w:pos="851"/>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sposób ustalania opłat za:</w:t>
      </w:r>
    </w:p>
    <w:p w14:paraId="24CF1E34" w14:textId="77777777" w:rsidR="009B6507" w:rsidRPr="00975A9D" w:rsidRDefault="009B6507" w:rsidP="00975A9D">
      <w:pPr>
        <w:pStyle w:val="Akapitzlist"/>
        <w:tabs>
          <w:tab w:val="left" w:pos="1418"/>
        </w:tabs>
        <w:spacing w:line="280" w:lineRule="atLeast"/>
        <w:ind w:left="360" w:firstLine="207"/>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ponadumowny pobór energii biernej,</w:t>
      </w:r>
    </w:p>
    <w:p w14:paraId="38C66617" w14:textId="77777777" w:rsidR="009B6507" w:rsidRPr="00975A9D" w:rsidRDefault="009B6507" w:rsidP="00975A9D">
      <w:pPr>
        <w:pStyle w:val="Akapitzlist"/>
        <w:tabs>
          <w:tab w:val="left" w:pos="1418"/>
        </w:tabs>
        <w:spacing w:line="280" w:lineRule="atLeast"/>
        <w:ind w:left="360" w:firstLine="207"/>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przekroczenia mocy umownej,</w:t>
      </w:r>
    </w:p>
    <w:p w14:paraId="2E4758D9" w14:textId="77777777" w:rsidR="009B6507" w:rsidRPr="00975A9D" w:rsidRDefault="009B6507" w:rsidP="00975A9D">
      <w:pPr>
        <w:pStyle w:val="Akapitzlist"/>
        <w:tabs>
          <w:tab w:val="left" w:pos="1418"/>
        </w:tabs>
        <w:spacing w:line="280" w:lineRule="atLeast"/>
        <w:ind w:left="360" w:firstLine="207"/>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nielegalny pobór energii elektrycznej,</w:t>
      </w:r>
    </w:p>
    <w:p w14:paraId="28E1C036" w14:textId="558ECE16" w:rsidR="009B70F4" w:rsidRPr="009B70F4" w:rsidRDefault="009B6507" w:rsidP="009B70F4">
      <w:pPr>
        <w:pStyle w:val="Akapitzlist"/>
        <w:tabs>
          <w:tab w:val="left" w:pos="567"/>
          <w:tab w:val="left" w:pos="709"/>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opłaty za usługi wykonywane na dodatkowe zlecenie odbiorcy;</w:t>
      </w:r>
    </w:p>
    <w:p w14:paraId="35EAB630" w14:textId="4F6C7FB6" w:rsidR="009B6507" w:rsidRPr="00975A9D" w:rsidRDefault="009B6507" w:rsidP="009B70F4">
      <w:pPr>
        <w:tabs>
          <w:tab w:val="left" w:pos="567"/>
        </w:tabs>
        <w:spacing w:line="280" w:lineRule="atLeast"/>
        <w:ind w:left="709" w:hanging="283"/>
        <w:jc w:val="both"/>
        <w:rPr>
          <w:rFonts w:asciiTheme="minorHAnsi" w:eastAsia="Calibri" w:hAnsiTheme="minorHAnsi" w:cstheme="minorHAnsi"/>
          <w:color w:val="00B050"/>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opłaty za wznowienie dostarczania energii elektrycznej po wstrzymaniu jej dostaw.</w:t>
      </w:r>
    </w:p>
    <w:p w14:paraId="7AB65EA8" w14:textId="77777777" w:rsidR="002A6545" w:rsidRPr="00975A9D" w:rsidRDefault="002A6545" w:rsidP="002230D7">
      <w:pPr>
        <w:numPr>
          <w:ilvl w:val="0"/>
          <w:numId w:val="51"/>
        </w:numPr>
        <w:tabs>
          <w:tab w:val="left" w:pos="284"/>
        </w:tabs>
        <w:spacing w:line="280" w:lineRule="atLeast"/>
        <w:jc w:val="both"/>
        <w:rPr>
          <w:rFonts w:asciiTheme="minorHAnsi" w:eastAsia="Calibri" w:hAnsiTheme="minorHAnsi" w:cstheme="minorHAnsi"/>
          <w:bCs/>
          <w:sz w:val="21"/>
          <w:szCs w:val="21"/>
          <w:lang w:eastAsia="zh-CN"/>
        </w:rPr>
      </w:pPr>
      <w:r w:rsidRPr="00975A9D">
        <w:rPr>
          <w:rFonts w:asciiTheme="minorHAnsi" w:eastAsia="Calibri" w:hAnsiTheme="minorHAnsi" w:cstheme="minorHAnsi"/>
          <w:bCs/>
          <w:sz w:val="21"/>
          <w:szCs w:val="21"/>
          <w:lang w:eastAsia="zh-CN"/>
        </w:rPr>
        <w:t>Kod CPV, pod którym sklasyfikowano przedmiot zamówienia:</w:t>
      </w:r>
    </w:p>
    <w:p w14:paraId="415A4632" w14:textId="77777777" w:rsidR="002A6545" w:rsidRPr="00975A9D" w:rsidRDefault="002A6545" w:rsidP="00975A9D">
      <w:pPr>
        <w:tabs>
          <w:tab w:val="left" w:pos="284"/>
        </w:tabs>
        <w:spacing w:line="280" w:lineRule="atLeast"/>
        <w:ind w:firstLine="284"/>
        <w:jc w:val="both"/>
        <w:rPr>
          <w:rFonts w:asciiTheme="minorHAnsi" w:eastAsia="Calibri" w:hAnsiTheme="minorHAnsi" w:cstheme="minorHAnsi"/>
          <w:bCs/>
          <w:sz w:val="21"/>
          <w:szCs w:val="21"/>
          <w:lang w:eastAsia="zh-CN"/>
        </w:rPr>
      </w:pPr>
      <w:r w:rsidRPr="00975A9D">
        <w:rPr>
          <w:rFonts w:asciiTheme="minorHAnsi" w:eastAsia="Calibri" w:hAnsiTheme="minorHAnsi" w:cstheme="minorHAnsi"/>
          <w:bCs/>
          <w:sz w:val="21"/>
          <w:szCs w:val="21"/>
          <w:lang w:eastAsia="zh-CN"/>
        </w:rPr>
        <w:t>09300000-2 - Energia elektryczna, cieplna, słoneczna i jądrowa</w:t>
      </w:r>
    </w:p>
    <w:p w14:paraId="3F43CD0C" w14:textId="77777777" w:rsidR="002A6545" w:rsidRPr="00975A9D" w:rsidRDefault="002A6545" w:rsidP="00975A9D">
      <w:pPr>
        <w:tabs>
          <w:tab w:val="left" w:pos="284"/>
        </w:tabs>
        <w:spacing w:line="280" w:lineRule="atLeast"/>
        <w:ind w:firstLine="284"/>
        <w:jc w:val="both"/>
        <w:rPr>
          <w:rFonts w:asciiTheme="minorHAnsi" w:eastAsia="Calibri" w:hAnsiTheme="minorHAnsi" w:cstheme="minorHAnsi"/>
          <w:bCs/>
          <w:sz w:val="21"/>
          <w:szCs w:val="21"/>
          <w:lang w:eastAsia="zh-CN"/>
        </w:rPr>
      </w:pPr>
      <w:r w:rsidRPr="00975A9D">
        <w:rPr>
          <w:rFonts w:asciiTheme="minorHAnsi" w:eastAsia="Calibri" w:hAnsiTheme="minorHAnsi" w:cstheme="minorHAnsi"/>
          <w:bCs/>
          <w:sz w:val="21"/>
          <w:szCs w:val="21"/>
          <w:lang w:eastAsia="zh-CN"/>
        </w:rPr>
        <w:t>09310000-5 – Elektryczność</w:t>
      </w:r>
    </w:p>
    <w:p w14:paraId="0F74B0CD" w14:textId="271E19E1" w:rsidR="002A6545" w:rsidRPr="00975A9D" w:rsidRDefault="002A6545" w:rsidP="00975A9D">
      <w:pPr>
        <w:tabs>
          <w:tab w:val="left" w:pos="284"/>
        </w:tabs>
        <w:spacing w:line="280" w:lineRule="atLeast"/>
        <w:ind w:left="284"/>
        <w:jc w:val="both"/>
        <w:rPr>
          <w:rFonts w:asciiTheme="minorHAnsi" w:eastAsia="Calibri" w:hAnsiTheme="minorHAnsi" w:cstheme="minorHAnsi"/>
          <w:sz w:val="21"/>
          <w:szCs w:val="21"/>
          <w:lang w:eastAsia="zh-CN"/>
        </w:rPr>
      </w:pPr>
      <w:r w:rsidRPr="00975A9D">
        <w:rPr>
          <w:rFonts w:asciiTheme="minorHAnsi" w:eastAsia="Calibri" w:hAnsiTheme="minorHAnsi" w:cstheme="minorHAnsi"/>
          <w:bCs/>
          <w:sz w:val="21"/>
          <w:szCs w:val="21"/>
          <w:lang w:eastAsia="zh-CN"/>
        </w:rPr>
        <w:t>65310000-9 - Przesył energii elektrycznej</w:t>
      </w:r>
    </w:p>
    <w:p w14:paraId="0EFD62A8" w14:textId="56D7995B" w:rsidR="002A6545" w:rsidRPr="00975A9D" w:rsidRDefault="002A6545"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Szczegóły dotyczące zużycia energii elektrycznej w poszczególnych </w:t>
      </w:r>
      <w:r w:rsidR="0065794B" w:rsidRPr="00975A9D">
        <w:rPr>
          <w:rFonts w:asciiTheme="minorHAnsi" w:eastAsia="Calibri" w:hAnsiTheme="minorHAnsi" w:cstheme="minorHAnsi"/>
          <w:sz w:val="21"/>
          <w:szCs w:val="21"/>
          <w:lang w:eastAsia="zh-CN"/>
        </w:rPr>
        <w:t>PPE</w:t>
      </w:r>
      <w:r w:rsidRPr="00975A9D">
        <w:rPr>
          <w:rFonts w:asciiTheme="minorHAnsi" w:eastAsia="Calibri" w:hAnsiTheme="minorHAnsi" w:cstheme="minorHAnsi"/>
          <w:sz w:val="21"/>
          <w:szCs w:val="21"/>
          <w:lang w:eastAsia="zh-CN"/>
        </w:rPr>
        <w:t xml:space="preserve">, mocy instalacji OZE opisane zostały w </w:t>
      </w:r>
      <w:r w:rsidRPr="00975A9D">
        <w:rPr>
          <w:rFonts w:asciiTheme="minorHAnsi" w:eastAsia="Calibri" w:hAnsiTheme="minorHAnsi" w:cstheme="minorHAnsi"/>
          <w:b/>
          <w:sz w:val="21"/>
          <w:szCs w:val="21"/>
          <w:lang w:eastAsia="zh-CN"/>
        </w:rPr>
        <w:t xml:space="preserve">Załączniku nr 1 </w:t>
      </w:r>
      <w:r w:rsidRPr="00975A9D">
        <w:rPr>
          <w:rFonts w:asciiTheme="minorHAnsi" w:eastAsia="Calibri" w:hAnsiTheme="minorHAnsi" w:cstheme="minorHAnsi"/>
          <w:sz w:val="21"/>
          <w:szCs w:val="21"/>
          <w:lang w:eastAsia="zh-CN"/>
        </w:rPr>
        <w:t xml:space="preserve">do SWZ </w:t>
      </w:r>
      <w:r w:rsidRPr="00975A9D">
        <w:rPr>
          <w:rFonts w:asciiTheme="minorHAnsi" w:eastAsia="Calibri" w:hAnsiTheme="minorHAnsi" w:cstheme="minorHAnsi"/>
          <w:b/>
          <w:sz w:val="21"/>
          <w:szCs w:val="21"/>
          <w:lang w:eastAsia="zh-CN"/>
        </w:rPr>
        <w:t>Wykaz punktów poboru</w:t>
      </w:r>
      <w:r w:rsidRPr="00975A9D">
        <w:rPr>
          <w:rFonts w:asciiTheme="minorHAnsi" w:eastAsia="Calibri" w:hAnsiTheme="minorHAnsi" w:cstheme="minorHAnsi"/>
          <w:sz w:val="21"/>
          <w:szCs w:val="21"/>
          <w:lang w:eastAsia="zh-CN"/>
        </w:rPr>
        <w:t>.</w:t>
      </w:r>
    </w:p>
    <w:p w14:paraId="31C75DAD" w14:textId="77777777" w:rsidR="00C65948" w:rsidRPr="00975A9D" w:rsidRDefault="00C65948"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Wykonawca w oparciu o udzielone Pełnomocnictwo, zobowiązany będzie do zgłoszenia w imieniu własnym i zamawiającego (odbiorców) umowy właściwemu OSD zgodnie z obowiązującymi przepisami oraz do reprezentowania go przed OSD w procesie zmiany sprzedawcy.</w:t>
      </w:r>
    </w:p>
    <w:p w14:paraId="6AA2AB78" w14:textId="57FD3794" w:rsidR="00C65948" w:rsidRPr="00975A9D" w:rsidRDefault="00D027E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jako dostawcę rezerwowego wskazuje </w:t>
      </w:r>
      <w:r w:rsidR="00EA2555" w:rsidRPr="00975A9D">
        <w:rPr>
          <w:rFonts w:asciiTheme="minorHAnsi" w:eastAsia="Calibri" w:hAnsiTheme="minorHAnsi" w:cstheme="minorHAnsi"/>
          <w:sz w:val="21"/>
          <w:szCs w:val="21"/>
          <w:lang w:eastAsia="zh-CN"/>
        </w:rPr>
        <w:t>Energa Obrót S.A</w:t>
      </w:r>
      <w:r w:rsidRPr="00975A9D">
        <w:rPr>
          <w:rFonts w:asciiTheme="minorHAnsi" w:eastAsia="Calibri" w:hAnsiTheme="minorHAnsi" w:cstheme="minorHAnsi"/>
          <w:sz w:val="21"/>
          <w:szCs w:val="21"/>
          <w:lang w:eastAsia="zh-CN"/>
        </w:rPr>
        <w:t>.</w:t>
      </w:r>
    </w:p>
    <w:p w14:paraId="4F055CC7" w14:textId="74526375" w:rsidR="00D027E7" w:rsidRPr="00236833" w:rsidRDefault="00D027E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236833">
        <w:rPr>
          <w:rFonts w:asciiTheme="minorHAnsi" w:eastAsia="Calibri" w:hAnsiTheme="minorHAnsi" w:cstheme="minorHAnsi"/>
          <w:sz w:val="21"/>
          <w:szCs w:val="21"/>
          <w:lang w:eastAsia="zh-CN"/>
        </w:rPr>
        <w:t xml:space="preserve">W odniesieniu do </w:t>
      </w:r>
      <w:r w:rsidR="001F6532" w:rsidRPr="00236833">
        <w:rPr>
          <w:rFonts w:asciiTheme="minorHAnsi" w:eastAsia="Calibri" w:hAnsiTheme="minorHAnsi" w:cstheme="minorHAnsi"/>
          <w:sz w:val="21"/>
          <w:szCs w:val="21"/>
          <w:lang w:eastAsia="zh-CN"/>
        </w:rPr>
        <w:t>PPE, dla których</w:t>
      </w:r>
      <w:r w:rsidRPr="00236833">
        <w:rPr>
          <w:rFonts w:asciiTheme="minorHAnsi" w:eastAsia="Calibri" w:hAnsiTheme="minorHAnsi" w:cstheme="minorHAnsi"/>
          <w:sz w:val="21"/>
          <w:szCs w:val="21"/>
          <w:lang w:eastAsia="zh-CN"/>
        </w:rPr>
        <w:t xml:space="preserve"> dostawy realizowane są na podstawie umów kompleksowych</w:t>
      </w:r>
      <w:r w:rsidR="001F6532" w:rsidRPr="00236833">
        <w:rPr>
          <w:rFonts w:asciiTheme="minorHAnsi" w:eastAsia="Calibri" w:hAnsiTheme="minorHAnsi" w:cstheme="minorHAnsi"/>
          <w:sz w:val="21"/>
          <w:szCs w:val="21"/>
          <w:lang w:eastAsia="zh-CN"/>
        </w:rPr>
        <w:t xml:space="preserve">, termin ich obowiązywania upływa z dniem poprzedzającym planowaną datę rozpoczęcia dostaw (zgodnie z opisem w </w:t>
      </w:r>
      <w:r w:rsidR="001F6532" w:rsidRPr="00236833">
        <w:rPr>
          <w:rFonts w:asciiTheme="minorHAnsi" w:eastAsia="Calibri" w:hAnsiTheme="minorHAnsi" w:cstheme="minorHAnsi"/>
          <w:b/>
          <w:bCs/>
          <w:sz w:val="21"/>
          <w:szCs w:val="21"/>
          <w:lang w:eastAsia="zh-CN"/>
        </w:rPr>
        <w:t xml:space="preserve">Załączniku nr 1 </w:t>
      </w:r>
      <w:r w:rsidR="001F6532" w:rsidRPr="00236833">
        <w:rPr>
          <w:rFonts w:asciiTheme="minorHAnsi" w:eastAsia="Calibri" w:hAnsiTheme="minorHAnsi" w:cstheme="minorHAnsi"/>
          <w:sz w:val="21"/>
          <w:szCs w:val="21"/>
          <w:lang w:eastAsia="zh-CN"/>
        </w:rPr>
        <w:t xml:space="preserve">do SWZ kolumna „Okres dostaw”). </w:t>
      </w:r>
      <w:r w:rsidR="00113DD2" w:rsidRPr="00236833">
        <w:rPr>
          <w:rFonts w:asciiTheme="minorHAnsi" w:eastAsia="Calibri" w:hAnsiTheme="minorHAnsi" w:cstheme="minorHAnsi"/>
          <w:sz w:val="21"/>
          <w:szCs w:val="21"/>
          <w:lang w:eastAsia="zh-CN"/>
        </w:rPr>
        <w:t>Pozostałe</w:t>
      </w:r>
      <w:r w:rsidR="001F6532" w:rsidRPr="00236833">
        <w:rPr>
          <w:rFonts w:asciiTheme="minorHAnsi" w:eastAsia="Calibri" w:hAnsiTheme="minorHAnsi" w:cstheme="minorHAnsi"/>
          <w:sz w:val="21"/>
          <w:szCs w:val="21"/>
          <w:lang w:eastAsia="zh-CN"/>
        </w:rPr>
        <w:t xml:space="preserve"> PPE, </w:t>
      </w:r>
      <w:r w:rsidR="00D66CCA" w:rsidRPr="00236833">
        <w:rPr>
          <w:rFonts w:asciiTheme="minorHAnsi" w:eastAsia="Calibri" w:hAnsiTheme="minorHAnsi" w:cstheme="minorHAnsi"/>
          <w:sz w:val="21"/>
          <w:szCs w:val="21"/>
          <w:lang w:eastAsia="zh-CN"/>
        </w:rPr>
        <w:t xml:space="preserve">do których dostawy </w:t>
      </w:r>
      <w:r w:rsidR="000D08B3">
        <w:rPr>
          <w:rFonts w:asciiTheme="minorHAnsi" w:eastAsia="Calibri" w:hAnsiTheme="minorHAnsi" w:cstheme="minorHAnsi"/>
          <w:sz w:val="21"/>
          <w:szCs w:val="21"/>
          <w:lang w:eastAsia="zh-CN"/>
        </w:rPr>
        <w:t>Zamawiający planuje rozpocząć</w:t>
      </w:r>
      <w:r w:rsidR="00D66CCA" w:rsidRPr="00236833">
        <w:rPr>
          <w:rFonts w:asciiTheme="minorHAnsi" w:eastAsia="Calibri" w:hAnsiTheme="minorHAnsi" w:cstheme="minorHAnsi"/>
          <w:sz w:val="21"/>
          <w:szCs w:val="21"/>
          <w:lang w:eastAsia="zh-CN"/>
        </w:rPr>
        <w:t xml:space="preserve"> </w:t>
      </w:r>
      <w:r w:rsidR="001F6532" w:rsidRPr="00236833">
        <w:rPr>
          <w:rFonts w:asciiTheme="minorHAnsi" w:eastAsia="Calibri" w:hAnsiTheme="minorHAnsi" w:cstheme="minorHAnsi"/>
          <w:sz w:val="21"/>
          <w:szCs w:val="21"/>
          <w:lang w:eastAsia="zh-CN"/>
        </w:rPr>
        <w:t xml:space="preserve">01.06.2025r. </w:t>
      </w:r>
      <w:r w:rsidR="00D66CCA" w:rsidRPr="00236833">
        <w:rPr>
          <w:rFonts w:asciiTheme="minorHAnsi" w:eastAsia="Calibri" w:hAnsiTheme="minorHAnsi" w:cstheme="minorHAnsi"/>
          <w:sz w:val="21"/>
          <w:szCs w:val="21"/>
          <w:lang w:eastAsia="zh-CN"/>
        </w:rPr>
        <w:t>nie posiadają jeszcze umów</w:t>
      </w:r>
      <w:r w:rsidR="001F6532" w:rsidRPr="00236833">
        <w:rPr>
          <w:rFonts w:asciiTheme="minorHAnsi" w:eastAsia="Calibri" w:hAnsiTheme="minorHAnsi" w:cstheme="minorHAnsi"/>
          <w:sz w:val="21"/>
          <w:szCs w:val="21"/>
          <w:lang w:eastAsia="zh-CN"/>
        </w:rPr>
        <w:t>.</w:t>
      </w:r>
    </w:p>
    <w:p w14:paraId="1E42FC41" w14:textId="77777777" w:rsidR="00EA2555" w:rsidRPr="00975A9D" w:rsidRDefault="00EA2555"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lastRenderedPageBreak/>
        <w:t>Stosowane okresy rozliczeniowe:</w:t>
      </w:r>
    </w:p>
    <w:p w14:paraId="0AD41CA3" w14:textId="77777777" w:rsidR="00EA2555" w:rsidRPr="00975A9D" w:rsidRDefault="00EA2555" w:rsidP="00975A9D">
      <w:pPr>
        <w:tabs>
          <w:tab w:val="left" w:pos="284"/>
        </w:tabs>
        <w:spacing w:line="280" w:lineRule="atLeast"/>
        <w:ind w:left="284" w:firstLine="709"/>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C2x- 1 m-c; </w:t>
      </w:r>
    </w:p>
    <w:p w14:paraId="7BDFA36F" w14:textId="61D55807" w:rsidR="00D027E7" w:rsidRPr="00975A9D" w:rsidRDefault="00EA2555" w:rsidP="00975A9D">
      <w:pPr>
        <w:tabs>
          <w:tab w:val="left" w:pos="284"/>
        </w:tabs>
        <w:spacing w:line="280" w:lineRule="atLeast"/>
        <w:ind w:left="284" w:firstLine="709"/>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C1x oraz G1x – 2 m-ce</w:t>
      </w:r>
    </w:p>
    <w:p w14:paraId="27978CAE" w14:textId="1E462438" w:rsidR="00D027E7" w:rsidRPr="00975A9D" w:rsidRDefault="00D027E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bCs/>
          <w:sz w:val="21"/>
          <w:szCs w:val="21"/>
          <w:lang w:eastAsia="zh-CN"/>
        </w:rPr>
        <w:t>Warunkiem rozpoczęcia dostaw energii elektrycznej we wskazanym (w odniesieniu do poszczególnych PPE) terminie jest pozytywne przeprowadzenie procedury zmiany sprzedawcy.</w:t>
      </w:r>
    </w:p>
    <w:p w14:paraId="4B1C0E8A" w14:textId="77777777" w:rsidR="00D027E7" w:rsidRPr="00975A9D" w:rsidRDefault="00D027E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nie dokonuje podziału zamówienia na części. </w:t>
      </w:r>
    </w:p>
    <w:p w14:paraId="4F3B7496" w14:textId="360E07B5" w:rsidR="00D027E7" w:rsidRPr="00975A9D" w:rsidRDefault="00063661" w:rsidP="00975A9D">
      <w:pPr>
        <w:tabs>
          <w:tab w:val="left" w:pos="284"/>
        </w:tabs>
        <w:spacing w:line="280" w:lineRule="atLeast"/>
        <w:ind w:left="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w celu uatrakcyjnienia zamówienia i zwiększenia szans na uzyskanie ofert zwiększył wolumen poprzez objęcie postępowaniem 57 PPE. Podział zamówienia na części spowodowałby zniweczenie osiągniętego efektu skali</w:t>
      </w:r>
      <w:r w:rsidRPr="00677545">
        <w:rPr>
          <w:rFonts w:asciiTheme="minorHAnsi" w:eastAsia="Calibri" w:hAnsiTheme="minorHAnsi" w:cstheme="minorHAnsi"/>
          <w:sz w:val="21"/>
          <w:szCs w:val="21"/>
          <w:lang w:eastAsia="zh-CN"/>
        </w:rPr>
        <w:t xml:space="preserve">. </w:t>
      </w:r>
      <w:r w:rsidR="00D66CCA" w:rsidRPr="00677545">
        <w:rPr>
          <w:rFonts w:asciiTheme="minorHAnsi" w:eastAsia="Calibri" w:hAnsiTheme="minorHAnsi" w:cstheme="minorHAnsi"/>
          <w:sz w:val="21"/>
          <w:szCs w:val="21"/>
          <w:lang w:eastAsia="zh-CN"/>
        </w:rPr>
        <w:t xml:space="preserve">Podział zamówienia na części mógłby skutkować tym, że na część PPE zamawiający nie uzyskałby ofert. </w:t>
      </w:r>
      <w:r w:rsidRPr="00975A9D">
        <w:rPr>
          <w:rFonts w:asciiTheme="minorHAnsi" w:eastAsia="Calibri" w:hAnsiTheme="minorHAnsi" w:cstheme="minorHAnsi"/>
          <w:sz w:val="21"/>
          <w:szCs w:val="21"/>
          <w:lang w:eastAsia="zh-CN"/>
        </w:rPr>
        <w:t>Dodatkowo podział zamówienia spowodowałby nadmierne trudności techniczne i organizacyjne</w:t>
      </w:r>
      <w:r w:rsidRPr="00D66CCA">
        <w:rPr>
          <w:rFonts w:asciiTheme="minorHAnsi" w:eastAsia="Calibri" w:hAnsiTheme="minorHAnsi" w:cstheme="minorHAnsi"/>
          <w:color w:val="FF0000"/>
          <w:sz w:val="21"/>
          <w:szCs w:val="21"/>
          <w:lang w:eastAsia="zh-CN"/>
        </w:rPr>
        <w:t xml:space="preserve"> </w:t>
      </w:r>
      <w:r w:rsidRPr="00975A9D">
        <w:rPr>
          <w:rFonts w:asciiTheme="minorHAnsi" w:eastAsia="Calibri" w:hAnsiTheme="minorHAnsi" w:cstheme="minorHAnsi"/>
          <w:sz w:val="21"/>
          <w:szCs w:val="21"/>
          <w:lang w:eastAsia="zh-CN"/>
        </w:rPr>
        <w:t>po stronie zamawiająceg</w:t>
      </w:r>
      <w:r w:rsidRPr="00677545">
        <w:rPr>
          <w:rFonts w:asciiTheme="minorHAnsi" w:eastAsia="Calibri" w:hAnsiTheme="minorHAnsi" w:cstheme="minorHAnsi"/>
          <w:sz w:val="21"/>
          <w:szCs w:val="21"/>
          <w:lang w:eastAsia="zh-CN"/>
        </w:rPr>
        <w:t>o</w:t>
      </w:r>
      <w:r w:rsidR="00677545" w:rsidRPr="00677545">
        <w:rPr>
          <w:rFonts w:asciiTheme="minorHAnsi" w:eastAsia="Calibri" w:hAnsiTheme="minorHAnsi" w:cstheme="minorHAnsi"/>
          <w:sz w:val="21"/>
          <w:szCs w:val="21"/>
          <w:lang w:eastAsia="zh-CN"/>
        </w:rPr>
        <w:t>.</w:t>
      </w:r>
    </w:p>
    <w:p w14:paraId="766A6FB2" w14:textId="6091A6F7" w:rsidR="008D7F35" w:rsidRPr="00975A9D" w:rsidRDefault="008D7F35" w:rsidP="002230D7">
      <w:pPr>
        <w:pStyle w:val="Akapitzlist"/>
        <w:numPr>
          <w:ilvl w:val="0"/>
          <w:numId w:val="51"/>
        </w:numPr>
        <w:spacing w:line="280" w:lineRule="atLeast"/>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posiadają status odbiorcy, wobec czego przysługuje im uprawnienie do zakupu energii od wybranego przez siebie sprzedawcy /art.4j ust.1 Ustawy Pe/.</w:t>
      </w:r>
    </w:p>
    <w:p w14:paraId="6AF29458" w14:textId="73C20C9A"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nie przewiduje aukcji elektronicznej.</w:t>
      </w:r>
    </w:p>
    <w:p w14:paraId="7731F0B9" w14:textId="7727A319"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nie przewiduje udzielenia zamówień, o których mowa w art. 214 ust. 1 pkt 8 </w:t>
      </w:r>
      <w:r w:rsidR="00240E01" w:rsidRPr="00975A9D">
        <w:rPr>
          <w:rFonts w:asciiTheme="minorHAnsi" w:eastAsia="Calibri" w:hAnsiTheme="minorHAnsi" w:cstheme="minorHAnsi"/>
          <w:sz w:val="21"/>
          <w:szCs w:val="21"/>
          <w:lang w:eastAsia="zh-CN"/>
        </w:rPr>
        <w:t>Ustawy</w:t>
      </w:r>
      <w:r w:rsidRPr="00975A9D">
        <w:rPr>
          <w:rFonts w:asciiTheme="minorHAnsi" w:eastAsia="Calibri" w:hAnsiTheme="minorHAnsi" w:cstheme="minorHAnsi"/>
          <w:sz w:val="21"/>
          <w:szCs w:val="21"/>
          <w:lang w:eastAsia="zh-CN"/>
        </w:rPr>
        <w:t xml:space="preserve"> Pzp.</w:t>
      </w:r>
    </w:p>
    <w:p w14:paraId="51ECEA9C" w14:textId="77777777"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nie prowadzi postępowania w celu zawarcia umowy ramowej.</w:t>
      </w:r>
    </w:p>
    <w:p w14:paraId="08F130D3" w14:textId="77777777"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nie dopuszcza składania ofert wariantowych oraz w postaci katalogów elektronicznych.</w:t>
      </w:r>
    </w:p>
    <w:p w14:paraId="27EAD370" w14:textId="5C8F8E29"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nie wymaga odbycia wizji lokalnej i sprawdzenia dokumentów niezbędnych do realizacji zamówienia (art. 131 ust.2 </w:t>
      </w:r>
      <w:r w:rsidR="00240E01" w:rsidRPr="00975A9D">
        <w:rPr>
          <w:rFonts w:asciiTheme="minorHAnsi" w:eastAsia="Calibri" w:hAnsiTheme="minorHAnsi" w:cstheme="minorHAnsi"/>
          <w:sz w:val="21"/>
          <w:szCs w:val="21"/>
          <w:lang w:eastAsia="zh-CN"/>
        </w:rPr>
        <w:t>Ustawy</w:t>
      </w:r>
      <w:r w:rsidRPr="00975A9D">
        <w:rPr>
          <w:rFonts w:asciiTheme="minorHAnsi" w:eastAsia="Calibri" w:hAnsiTheme="minorHAnsi" w:cstheme="minorHAnsi"/>
          <w:sz w:val="21"/>
          <w:szCs w:val="21"/>
          <w:lang w:eastAsia="zh-CN"/>
        </w:rPr>
        <w:t xml:space="preserve"> Pzp).</w:t>
      </w:r>
    </w:p>
    <w:p w14:paraId="76BE3FC8" w14:textId="77777777"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nie przewiduje składania przedmiotowych środków dowodowych.</w:t>
      </w:r>
    </w:p>
    <w:p w14:paraId="7BA1E286" w14:textId="77777777" w:rsidR="008E74CD" w:rsidRPr="00975A9D" w:rsidRDefault="008E74CD" w:rsidP="002230D7">
      <w:pPr>
        <w:numPr>
          <w:ilvl w:val="0"/>
          <w:numId w:val="51"/>
        </w:numPr>
        <w:tabs>
          <w:tab w:val="left" w:pos="284"/>
        </w:tabs>
        <w:spacing w:line="280" w:lineRule="atLeast"/>
        <w:jc w:val="both"/>
        <w:rPr>
          <w:rFonts w:asciiTheme="minorHAnsi" w:hAnsiTheme="minorHAnsi" w:cstheme="minorHAnsi"/>
          <w:kern w:val="2"/>
          <w:sz w:val="21"/>
          <w:szCs w:val="21"/>
          <w:lang w:eastAsia="x-none"/>
        </w:rPr>
      </w:pPr>
      <w:r w:rsidRPr="00975A9D">
        <w:rPr>
          <w:rFonts w:asciiTheme="minorHAnsi" w:hAnsiTheme="minorHAnsi" w:cstheme="minorHAnsi"/>
          <w:kern w:val="2"/>
          <w:sz w:val="21"/>
          <w:szCs w:val="21"/>
          <w:lang w:eastAsia="x-none"/>
        </w:rPr>
        <w:t>Zamawiający nie przewiduje zwrotu kosztów udziału w postępowaniu.</w:t>
      </w:r>
    </w:p>
    <w:p w14:paraId="0C7C2D16" w14:textId="5E10594D"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nie przewiduje wymagań w zakresie zatrudnienia osób, o których mowa w </w:t>
      </w:r>
      <w:r w:rsidRPr="00975A9D">
        <w:rPr>
          <w:rFonts w:asciiTheme="minorHAnsi" w:eastAsia="Calibri" w:hAnsiTheme="minorHAnsi" w:cstheme="minorHAnsi"/>
          <w:sz w:val="21"/>
          <w:szCs w:val="21"/>
          <w:lang w:eastAsia="zh-CN"/>
        </w:rPr>
        <w:br/>
        <w:t xml:space="preserve">art. 96 ust.2 pkt 2 </w:t>
      </w:r>
      <w:r w:rsidR="00240E01" w:rsidRPr="00975A9D">
        <w:rPr>
          <w:rFonts w:asciiTheme="minorHAnsi" w:eastAsia="Calibri" w:hAnsiTheme="minorHAnsi" w:cstheme="minorHAnsi"/>
          <w:sz w:val="21"/>
          <w:szCs w:val="21"/>
          <w:lang w:eastAsia="zh-CN"/>
        </w:rPr>
        <w:t>Ustawy</w:t>
      </w:r>
      <w:r w:rsidRPr="00975A9D">
        <w:rPr>
          <w:rFonts w:asciiTheme="minorHAnsi" w:eastAsia="Calibri" w:hAnsiTheme="minorHAnsi" w:cstheme="minorHAnsi"/>
          <w:sz w:val="21"/>
          <w:szCs w:val="21"/>
          <w:lang w:eastAsia="zh-CN"/>
        </w:rPr>
        <w:t xml:space="preserve"> Pzp.</w:t>
      </w:r>
    </w:p>
    <w:p w14:paraId="12DA68F5" w14:textId="69D100DB" w:rsidR="008E74CD" w:rsidRPr="00975A9D" w:rsidRDefault="008E74CD"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zastrzega możliwość skorzystania z art. 139 ust. 1 </w:t>
      </w:r>
      <w:r w:rsidR="00240E01" w:rsidRPr="00975A9D">
        <w:rPr>
          <w:rFonts w:asciiTheme="minorHAnsi" w:eastAsia="Calibri" w:hAnsiTheme="minorHAnsi" w:cstheme="minorHAnsi"/>
          <w:sz w:val="21"/>
          <w:szCs w:val="21"/>
          <w:lang w:eastAsia="zh-CN"/>
        </w:rPr>
        <w:t>Ustawy</w:t>
      </w:r>
      <w:r w:rsidRPr="00975A9D">
        <w:rPr>
          <w:rFonts w:asciiTheme="minorHAnsi" w:eastAsia="Calibri" w:hAnsiTheme="minorHAnsi" w:cstheme="minorHAnsi"/>
          <w:sz w:val="21"/>
          <w:szCs w:val="21"/>
          <w:lang w:eastAsia="zh-CN"/>
        </w:rPr>
        <w:t xml:space="preserve"> Pzp, tj. możliwość dokonania, w pierwszej kolejności, badania i oceny ofert, a następnie dokonania kwalifikacji podmiotowej wykonawcy, którego oferta została najwyżej oceniona, w zakresie braku podstaw wykluczenia oraz spełniania warunków udziału w postępowaniu.</w:t>
      </w:r>
    </w:p>
    <w:p w14:paraId="55701B6E" w14:textId="1C34C57E" w:rsidR="00D027E7" w:rsidRPr="00975A9D" w:rsidRDefault="00D027E7"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Do udzielenia zamówienia stosuje się przepisy dotyczące dostaw.</w:t>
      </w:r>
    </w:p>
    <w:p w14:paraId="3236B604" w14:textId="77777777" w:rsidR="004D3899" w:rsidRPr="002163E8" w:rsidRDefault="004D3899" w:rsidP="009420CD">
      <w:pPr>
        <w:spacing w:line="280" w:lineRule="atLeast"/>
        <w:jc w:val="both"/>
        <w:rPr>
          <w:rFonts w:eastAsia="Calibri" w:cs="Calibri"/>
          <w:sz w:val="21"/>
          <w:szCs w:val="21"/>
          <w:lang w:eastAsia="zh-CN"/>
        </w:rPr>
      </w:pPr>
    </w:p>
    <w:p w14:paraId="4D2CA5CF" w14:textId="77777777" w:rsidR="001B7AE7" w:rsidRPr="001A4AB8" w:rsidRDefault="004442A8" w:rsidP="006E2D81">
      <w:pPr>
        <w:pStyle w:val="Nagwek1"/>
        <w:spacing w:beforeAutospacing="0" w:afterAutospacing="0" w:line="280" w:lineRule="atLeast"/>
      </w:pPr>
      <w:bookmarkStart w:id="12" w:name="_Toc178834896"/>
      <w:r w:rsidRPr="001A4AB8">
        <w:t>TERMIN WYKONANIA ZAMÓWIENIA</w:t>
      </w:r>
      <w:bookmarkEnd w:id="12"/>
    </w:p>
    <w:p w14:paraId="44E1E3AB" w14:textId="77777777" w:rsidR="001B7AE7" w:rsidRPr="00D03E57" w:rsidRDefault="001B7AE7" w:rsidP="006E2D81">
      <w:pPr>
        <w:spacing w:line="280" w:lineRule="atLeast"/>
        <w:ind w:left="709"/>
        <w:jc w:val="both"/>
        <w:rPr>
          <w:rFonts w:asciiTheme="minorHAnsi" w:hAnsiTheme="minorHAnsi" w:cstheme="minorHAnsi"/>
          <w:sz w:val="21"/>
          <w:szCs w:val="21"/>
        </w:rPr>
      </w:pPr>
    </w:p>
    <w:p w14:paraId="30ACD3DC" w14:textId="11F4FF41" w:rsidR="001A4AB8" w:rsidRPr="00C86151" w:rsidRDefault="00D00CB7" w:rsidP="006E2D81">
      <w:pPr>
        <w:spacing w:line="280" w:lineRule="atLeast"/>
        <w:ind w:left="284"/>
        <w:jc w:val="both"/>
        <w:rPr>
          <w:rFonts w:cs="Calibri"/>
          <w:b/>
          <w:bCs/>
          <w:sz w:val="21"/>
          <w:szCs w:val="21"/>
        </w:rPr>
      </w:pPr>
      <w:r>
        <w:rPr>
          <w:rFonts w:cs="Calibri"/>
          <w:sz w:val="21"/>
          <w:szCs w:val="21"/>
        </w:rPr>
        <w:t>Przedmiot zamówienia</w:t>
      </w:r>
      <w:r w:rsidR="001A4AB8" w:rsidRPr="001A4AB8">
        <w:rPr>
          <w:rFonts w:cs="Calibri"/>
          <w:sz w:val="21"/>
          <w:szCs w:val="21"/>
        </w:rPr>
        <w:t xml:space="preserve"> realizowan</w:t>
      </w:r>
      <w:r>
        <w:rPr>
          <w:rFonts w:cs="Calibri"/>
          <w:sz w:val="21"/>
          <w:szCs w:val="21"/>
        </w:rPr>
        <w:t>y</w:t>
      </w:r>
      <w:r w:rsidR="001A4AB8" w:rsidRPr="001A4AB8">
        <w:rPr>
          <w:rFonts w:cs="Calibri"/>
          <w:sz w:val="21"/>
          <w:szCs w:val="21"/>
        </w:rPr>
        <w:t xml:space="preserve"> będzie w okresie</w:t>
      </w:r>
      <w:bookmarkStart w:id="13" w:name="_Hlk152673877"/>
      <w:r w:rsidR="00C86151">
        <w:rPr>
          <w:rFonts w:cs="Calibri"/>
          <w:sz w:val="21"/>
          <w:szCs w:val="21"/>
        </w:rPr>
        <w:t xml:space="preserve"> </w:t>
      </w:r>
      <w:r w:rsidR="001A4AB8" w:rsidRPr="00C86151">
        <w:rPr>
          <w:rFonts w:cs="Calibri"/>
          <w:sz w:val="21"/>
          <w:szCs w:val="21"/>
        </w:rPr>
        <w:t xml:space="preserve">od </w:t>
      </w:r>
      <w:r w:rsidR="008D7F35" w:rsidRPr="008D7F35">
        <w:rPr>
          <w:rFonts w:cs="Calibri"/>
          <w:b/>
          <w:bCs/>
          <w:sz w:val="21"/>
          <w:szCs w:val="21"/>
        </w:rPr>
        <w:t>01.01.2025</w:t>
      </w:r>
      <w:r w:rsidR="001A4AB8" w:rsidRPr="00C86151">
        <w:rPr>
          <w:rFonts w:cs="Calibri"/>
          <w:b/>
          <w:bCs/>
          <w:sz w:val="21"/>
          <w:szCs w:val="21"/>
        </w:rPr>
        <w:t xml:space="preserve">r. do </w:t>
      </w:r>
      <w:r w:rsidR="008D7F35" w:rsidRPr="008D7F35">
        <w:rPr>
          <w:rFonts w:cs="Calibri"/>
          <w:b/>
          <w:bCs/>
          <w:sz w:val="21"/>
          <w:szCs w:val="21"/>
        </w:rPr>
        <w:t>31.12.2025</w:t>
      </w:r>
      <w:r w:rsidR="001A4AB8" w:rsidRPr="00C86151">
        <w:rPr>
          <w:rFonts w:cs="Calibri"/>
          <w:b/>
          <w:bCs/>
          <w:sz w:val="21"/>
          <w:szCs w:val="21"/>
        </w:rPr>
        <w:t>r</w:t>
      </w:r>
      <w:bookmarkEnd w:id="13"/>
      <w:r w:rsidR="001A4AB8" w:rsidRPr="00C86151">
        <w:rPr>
          <w:rFonts w:cs="Calibri"/>
          <w:b/>
          <w:bCs/>
          <w:sz w:val="21"/>
          <w:szCs w:val="21"/>
        </w:rPr>
        <w:t>.</w:t>
      </w:r>
      <w:r w:rsidR="009420CD">
        <w:rPr>
          <w:rFonts w:cs="Calibri"/>
          <w:b/>
          <w:bCs/>
          <w:sz w:val="21"/>
          <w:szCs w:val="21"/>
        </w:rPr>
        <w:t xml:space="preserve">, </w:t>
      </w:r>
      <w:r w:rsidR="009420CD" w:rsidRPr="00D41691">
        <w:rPr>
          <w:rFonts w:cs="Calibri"/>
          <w:sz w:val="21"/>
          <w:szCs w:val="21"/>
        </w:rPr>
        <w:t xml:space="preserve">z zastrzeżeniem że dla 6 PPE dostawy </w:t>
      </w:r>
      <w:r w:rsidR="009E6035">
        <w:rPr>
          <w:rFonts w:cs="Calibri"/>
          <w:sz w:val="21"/>
          <w:szCs w:val="21"/>
        </w:rPr>
        <w:t xml:space="preserve">Zamawiający planuje </w:t>
      </w:r>
      <w:r w:rsidR="009420CD" w:rsidRPr="00D41691">
        <w:rPr>
          <w:rFonts w:cs="Calibri"/>
          <w:sz w:val="21"/>
          <w:szCs w:val="21"/>
        </w:rPr>
        <w:t>rozpocz</w:t>
      </w:r>
      <w:r w:rsidR="009E6035">
        <w:rPr>
          <w:rFonts w:cs="Calibri"/>
          <w:sz w:val="21"/>
          <w:szCs w:val="21"/>
        </w:rPr>
        <w:t>ąć 01.06.2025 r.</w:t>
      </w:r>
      <w:r w:rsidR="00172839">
        <w:rPr>
          <w:rFonts w:cs="Calibri"/>
          <w:sz w:val="21"/>
          <w:szCs w:val="21"/>
        </w:rPr>
        <w:t>,</w:t>
      </w:r>
      <w:r w:rsidR="009420CD" w:rsidRPr="00D41691">
        <w:rPr>
          <w:rFonts w:cs="Calibri"/>
          <w:sz w:val="21"/>
          <w:szCs w:val="21"/>
        </w:rPr>
        <w:t xml:space="preserve"> zgodnie z </w:t>
      </w:r>
      <w:r w:rsidR="009420CD" w:rsidRPr="00D41691">
        <w:rPr>
          <w:rFonts w:cs="Calibri"/>
          <w:b/>
          <w:bCs/>
          <w:sz w:val="21"/>
          <w:szCs w:val="21"/>
        </w:rPr>
        <w:t>Załącznikiem nr 1</w:t>
      </w:r>
      <w:r w:rsidR="009420CD" w:rsidRPr="00D41691">
        <w:rPr>
          <w:rFonts w:cs="Calibri"/>
          <w:sz w:val="21"/>
          <w:szCs w:val="21"/>
        </w:rPr>
        <w:t xml:space="preserve"> do SWZ</w:t>
      </w:r>
      <w:r w:rsidR="009420CD" w:rsidRPr="009420CD">
        <w:rPr>
          <w:rFonts w:cs="Calibri"/>
          <w:sz w:val="21"/>
          <w:szCs w:val="21"/>
        </w:rPr>
        <w:t>.</w:t>
      </w:r>
      <w:r w:rsidR="009420CD">
        <w:rPr>
          <w:rFonts w:cs="Calibri"/>
          <w:b/>
          <w:bCs/>
          <w:sz w:val="21"/>
          <w:szCs w:val="21"/>
        </w:rPr>
        <w:t xml:space="preserve"> </w:t>
      </w:r>
    </w:p>
    <w:p w14:paraId="772CB14E" w14:textId="0C2BD135" w:rsidR="006407C3" w:rsidRDefault="00A55D6B" w:rsidP="006E2D81">
      <w:pPr>
        <w:tabs>
          <w:tab w:val="left" w:pos="284"/>
        </w:tabs>
        <w:spacing w:line="280" w:lineRule="atLeast"/>
        <w:ind w:left="284"/>
        <w:jc w:val="both"/>
        <w:rPr>
          <w:rFonts w:eastAsia="Calibri" w:cs="Calibri"/>
          <w:sz w:val="21"/>
          <w:szCs w:val="21"/>
          <w:lang w:eastAsia="zh-CN"/>
        </w:rPr>
      </w:pPr>
      <w:r w:rsidRPr="00653A92">
        <w:rPr>
          <w:rFonts w:eastAsia="Calibri" w:cs="Calibri"/>
          <w:sz w:val="21"/>
          <w:szCs w:val="21"/>
          <w:lang w:eastAsia="zh-CN"/>
        </w:rPr>
        <w:t>Warunkiem rozpoczęcia</w:t>
      </w:r>
      <w:r w:rsidR="00C86151">
        <w:rPr>
          <w:rFonts w:eastAsia="Calibri" w:cs="Calibri"/>
          <w:sz w:val="21"/>
          <w:szCs w:val="21"/>
          <w:lang w:eastAsia="zh-CN"/>
        </w:rPr>
        <w:t xml:space="preserve"> </w:t>
      </w:r>
      <w:r w:rsidR="00C86151" w:rsidRPr="00C86151">
        <w:rPr>
          <w:rFonts w:eastAsia="Calibri" w:cs="Calibri"/>
          <w:sz w:val="21"/>
          <w:szCs w:val="21"/>
          <w:lang w:eastAsia="zh-CN"/>
        </w:rPr>
        <w:t>kompleksowych</w:t>
      </w:r>
      <w:r w:rsidRPr="00653A92">
        <w:rPr>
          <w:rFonts w:eastAsia="Calibri" w:cs="Calibri"/>
          <w:sz w:val="21"/>
          <w:szCs w:val="21"/>
          <w:lang w:eastAsia="zh-CN"/>
        </w:rPr>
        <w:t xml:space="preserve"> dostaw w umowny</w:t>
      </w:r>
      <w:r w:rsidR="00C86151">
        <w:rPr>
          <w:rFonts w:eastAsia="Calibri" w:cs="Calibri"/>
          <w:sz w:val="21"/>
          <w:szCs w:val="21"/>
          <w:lang w:eastAsia="zh-CN"/>
        </w:rPr>
        <w:t>m</w:t>
      </w:r>
      <w:r w:rsidRPr="00653A92">
        <w:rPr>
          <w:rFonts w:eastAsia="Calibri" w:cs="Calibri"/>
          <w:sz w:val="21"/>
          <w:szCs w:val="21"/>
          <w:lang w:eastAsia="zh-CN"/>
        </w:rPr>
        <w:t xml:space="preserve"> termin</w:t>
      </w:r>
      <w:r w:rsidR="00C86151">
        <w:rPr>
          <w:rFonts w:eastAsia="Calibri" w:cs="Calibri"/>
          <w:sz w:val="21"/>
          <w:szCs w:val="21"/>
          <w:lang w:eastAsia="zh-CN"/>
        </w:rPr>
        <w:t>ie</w:t>
      </w:r>
      <w:r w:rsidRPr="00653A92">
        <w:rPr>
          <w:rFonts w:eastAsia="Calibri" w:cs="Calibri"/>
          <w:sz w:val="21"/>
          <w:szCs w:val="21"/>
          <w:lang w:eastAsia="zh-CN"/>
        </w:rPr>
        <w:t xml:space="preserve"> jest skuteczne przeprowadzenie procedury zmiany sprzedawcy. </w:t>
      </w:r>
    </w:p>
    <w:p w14:paraId="538469CD" w14:textId="2F6A322B" w:rsidR="00A55D6B" w:rsidRPr="003839A1" w:rsidRDefault="00A55D6B" w:rsidP="006E2D81">
      <w:pPr>
        <w:tabs>
          <w:tab w:val="left" w:pos="284"/>
        </w:tabs>
        <w:spacing w:line="280" w:lineRule="atLeast"/>
        <w:ind w:left="284"/>
        <w:jc w:val="both"/>
        <w:rPr>
          <w:rFonts w:eastAsia="Calibri" w:cs="Calibri"/>
          <w:bCs/>
          <w:sz w:val="21"/>
          <w:szCs w:val="21"/>
          <w:lang w:eastAsia="zh-CN"/>
        </w:rPr>
      </w:pPr>
      <w:r w:rsidRPr="00653A92">
        <w:rPr>
          <w:rFonts w:eastAsia="Calibri" w:cs="Calibri"/>
          <w:bCs/>
          <w:sz w:val="21"/>
          <w:szCs w:val="21"/>
          <w:lang w:eastAsia="zh-CN"/>
        </w:rPr>
        <w:t>Zamawiający wskazuje termin realizacji zamówienia przez wskazanie konkretnej daty rozpoczęcia i zakończenia realizacji zamówienia ze względu na konieczność zachowania ciągłości dostaw energii dla poszczególnych punktów poboru oraz ze względu na przepisy IRiESD (Instrukcji Ruchu i Eksploatacji Sieci Dystrybucyjnej) OSD dotyczące procedury zmiany sprzedawcy, w szczególności przepisy dotyczące terminu zgłoszenia rozpoczęcia dostaw oraz obowiązku zgłoszenia terminu zakończenia dostaw.</w:t>
      </w:r>
      <w:r w:rsidR="00C86151" w:rsidRPr="00C86151">
        <w:rPr>
          <w:rFonts w:cstheme="minorHAnsi"/>
          <w:bCs/>
          <w:sz w:val="21"/>
          <w:szCs w:val="21"/>
        </w:rPr>
        <w:t xml:space="preserve"> </w:t>
      </w:r>
    </w:p>
    <w:p w14:paraId="5109883B" w14:textId="77777777" w:rsidR="007E4AAA" w:rsidRPr="007E4AAA" w:rsidRDefault="007E4AAA" w:rsidP="007E4AAA">
      <w:pPr>
        <w:spacing w:line="280" w:lineRule="atLeast"/>
        <w:jc w:val="both"/>
        <w:rPr>
          <w:rFonts w:asciiTheme="minorHAnsi" w:hAnsiTheme="minorHAnsi" w:cstheme="minorHAnsi"/>
          <w:b/>
          <w:bCs/>
          <w:sz w:val="21"/>
          <w:szCs w:val="21"/>
        </w:rPr>
      </w:pPr>
    </w:p>
    <w:p w14:paraId="0CA6892C" w14:textId="323BD701" w:rsidR="003B1CE4" w:rsidRDefault="004442A8" w:rsidP="00214E57">
      <w:pPr>
        <w:pStyle w:val="Nagwek1"/>
        <w:spacing w:beforeAutospacing="0" w:afterAutospacing="0" w:line="280" w:lineRule="atLeast"/>
      </w:pPr>
      <w:bookmarkStart w:id="14" w:name="_Toc178834897"/>
      <w:r w:rsidRPr="007A5765">
        <w:t>PODSTAWY WYKLUCZENIA</w:t>
      </w:r>
      <w:bookmarkEnd w:id="14"/>
      <w:r w:rsidRPr="007A5765">
        <w:t xml:space="preserve"> </w:t>
      </w:r>
    </w:p>
    <w:p w14:paraId="60E6D534" w14:textId="77777777" w:rsidR="00214E57" w:rsidRPr="00DD530A" w:rsidRDefault="00214E57" w:rsidP="00214E57">
      <w:pPr>
        <w:pStyle w:val="Nagwek1"/>
        <w:numPr>
          <w:ilvl w:val="0"/>
          <w:numId w:val="0"/>
        </w:numPr>
        <w:spacing w:beforeAutospacing="0" w:afterAutospacing="0" w:line="280" w:lineRule="atLeast"/>
        <w:ind w:left="502"/>
      </w:pPr>
    </w:p>
    <w:p w14:paraId="1B24C5E4" w14:textId="75058F14" w:rsidR="008502AD" w:rsidRPr="00975A9D" w:rsidRDefault="008502AD" w:rsidP="002230D7">
      <w:pPr>
        <w:numPr>
          <w:ilvl w:val="3"/>
          <w:numId w:val="21"/>
        </w:numPr>
        <w:tabs>
          <w:tab w:val="left" w:pos="284"/>
        </w:tabs>
        <w:spacing w:line="280" w:lineRule="atLeast"/>
        <w:ind w:hanging="2880"/>
        <w:jc w:val="both"/>
        <w:rPr>
          <w:rFonts w:asciiTheme="minorHAnsi" w:hAnsiTheme="minorHAnsi" w:cstheme="minorHAnsi"/>
          <w:sz w:val="21"/>
          <w:szCs w:val="21"/>
        </w:rPr>
      </w:pPr>
      <w:r w:rsidRPr="00975A9D">
        <w:rPr>
          <w:rFonts w:asciiTheme="minorHAnsi" w:hAnsiTheme="minorHAnsi" w:cstheme="minorHAnsi"/>
          <w:sz w:val="21"/>
          <w:szCs w:val="21"/>
          <w:u w:val="single"/>
        </w:rPr>
        <w:t>Podstawy wykluczenia</w:t>
      </w:r>
      <w:r w:rsidRPr="00975A9D">
        <w:rPr>
          <w:rFonts w:asciiTheme="minorHAnsi" w:hAnsiTheme="minorHAnsi" w:cstheme="minorHAnsi"/>
          <w:sz w:val="21"/>
          <w:szCs w:val="21"/>
        </w:rPr>
        <w:t xml:space="preserve">, o których mowa w </w:t>
      </w:r>
      <w:r w:rsidRPr="00975A9D">
        <w:rPr>
          <w:rFonts w:asciiTheme="minorHAnsi" w:hAnsiTheme="minorHAnsi" w:cstheme="minorHAnsi"/>
          <w:b/>
          <w:bCs/>
          <w:sz w:val="21"/>
          <w:szCs w:val="21"/>
        </w:rPr>
        <w:t xml:space="preserve">art. 108 ust. 1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p>
    <w:p w14:paraId="6CC88E19" w14:textId="77777777" w:rsidR="008502AD" w:rsidRPr="00975A9D" w:rsidRDefault="008502AD" w:rsidP="006E2D81">
      <w:pPr>
        <w:spacing w:line="280" w:lineRule="atLeast"/>
        <w:ind w:left="851" w:hanging="567"/>
        <w:rPr>
          <w:rFonts w:asciiTheme="minorHAnsi" w:hAnsiTheme="minorHAnsi" w:cstheme="minorHAnsi"/>
          <w:sz w:val="21"/>
          <w:szCs w:val="21"/>
        </w:rPr>
      </w:pPr>
      <w:r w:rsidRPr="00975A9D">
        <w:rPr>
          <w:rFonts w:asciiTheme="minorHAnsi" w:hAnsiTheme="minorHAnsi" w:cstheme="minorHAnsi"/>
          <w:sz w:val="21"/>
          <w:szCs w:val="21"/>
        </w:rPr>
        <w:t>Z postępowania o udzielenie zamówienia wyklucza się wykonawcę:</w:t>
      </w:r>
    </w:p>
    <w:p w14:paraId="65003FDA" w14:textId="77777777" w:rsidR="008502AD" w:rsidRPr="00975A9D" w:rsidRDefault="008502AD" w:rsidP="006E2D81">
      <w:pPr>
        <w:numPr>
          <w:ilvl w:val="1"/>
          <w:numId w:val="6"/>
        </w:numPr>
        <w:tabs>
          <w:tab w:val="left" w:pos="567"/>
          <w:tab w:val="left" w:pos="993"/>
        </w:tabs>
        <w:spacing w:line="280" w:lineRule="atLeast"/>
        <w:ind w:left="1276" w:hanging="992"/>
        <w:rPr>
          <w:rFonts w:asciiTheme="minorHAnsi" w:hAnsiTheme="minorHAnsi" w:cstheme="minorHAnsi"/>
          <w:sz w:val="21"/>
          <w:szCs w:val="21"/>
        </w:rPr>
      </w:pPr>
      <w:r w:rsidRPr="00975A9D">
        <w:rPr>
          <w:rFonts w:asciiTheme="minorHAnsi" w:hAnsiTheme="minorHAnsi" w:cstheme="minorHAnsi"/>
          <w:sz w:val="21"/>
          <w:szCs w:val="21"/>
        </w:rPr>
        <w:t>będącego osobą fizyczną, którego prawomocnie skazano za przestępstwo:</w:t>
      </w:r>
    </w:p>
    <w:p w14:paraId="559E8841" w14:textId="788E473E"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udziału w zorganizowanej grupie przestępczej albo związku mającym na celu popełnienie przestępstwa lub przestępstwa skarbowego, o którym mowa w </w:t>
      </w:r>
      <w:r w:rsidRPr="00975A9D">
        <w:rPr>
          <w:rFonts w:asciiTheme="minorHAnsi" w:eastAsia="MS Gothic" w:hAnsiTheme="minorHAnsi" w:cstheme="minorHAnsi"/>
          <w:sz w:val="21"/>
          <w:szCs w:val="21"/>
        </w:rPr>
        <w:t>art. 258</w:t>
      </w:r>
      <w:r w:rsidRPr="00975A9D">
        <w:rPr>
          <w:rFonts w:asciiTheme="minorHAnsi" w:hAnsiTheme="minorHAnsi" w:cstheme="minorHAnsi"/>
          <w:sz w:val="21"/>
          <w:szCs w:val="21"/>
        </w:rPr>
        <w:t xml:space="preserve"> Kodeksu karnego </w:t>
      </w:r>
      <w:r w:rsidRPr="00975A9D">
        <w:rPr>
          <w:rFonts w:asciiTheme="minorHAnsi" w:hAnsiTheme="minorHAnsi" w:cstheme="minorHAnsi"/>
          <w:b/>
          <w:bCs/>
          <w:sz w:val="21"/>
          <w:szCs w:val="21"/>
        </w:rPr>
        <w:t xml:space="preserve">(art. 108 ust. 1 pkt 1 lit. a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r w:rsidRPr="00975A9D">
        <w:rPr>
          <w:rFonts w:asciiTheme="minorHAnsi" w:hAnsiTheme="minorHAnsi" w:cstheme="minorHAnsi"/>
          <w:sz w:val="21"/>
          <w:szCs w:val="21"/>
        </w:rPr>
        <w:t>,</w:t>
      </w:r>
    </w:p>
    <w:p w14:paraId="3DDDFB55" w14:textId="6B785CA9"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lastRenderedPageBreak/>
        <w:t xml:space="preserve">handlu ludźmi, o którym mowa w </w:t>
      </w:r>
      <w:r w:rsidRPr="00975A9D">
        <w:rPr>
          <w:rFonts w:asciiTheme="minorHAnsi" w:eastAsia="MS Gothic" w:hAnsiTheme="minorHAnsi" w:cstheme="minorHAnsi"/>
          <w:sz w:val="21"/>
          <w:szCs w:val="21"/>
        </w:rPr>
        <w:t>art. 189a</w:t>
      </w:r>
      <w:r w:rsidRPr="00975A9D">
        <w:rPr>
          <w:rFonts w:asciiTheme="minorHAnsi" w:hAnsiTheme="minorHAnsi" w:cstheme="minorHAnsi"/>
          <w:sz w:val="21"/>
          <w:szCs w:val="21"/>
        </w:rPr>
        <w:t xml:space="preserve"> Kodeksu karnego </w:t>
      </w:r>
      <w:r w:rsidRPr="00975A9D">
        <w:rPr>
          <w:rFonts w:asciiTheme="minorHAnsi" w:hAnsiTheme="minorHAnsi" w:cstheme="minorHAnsi"/>
          <w:b/>
          <w:bCs/>
          <w:sz w:val="21"/>
          <w:szCs w:val="21"/>
        </w:rPr>
        <w:t xml:space="preserve">(art. 108 ust. 1 pkt 1 lit. b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r w:rsidRPr="00975A9D">
        <w:rPr>
          <w:rFonts w:asciiTheme="minorHAnsi" w:hAnsiTheme="minorHAnsi" w:cstheme="minorHAnsi"/>
          <w:sz w:val="21"/>
          <w:szCs w:val="21"/>
        </w:rPr>
        <w:t>,</w:t>
      </w:r>
    </w:p>
    <w:p w14:paraId="07FFBDEE" w14:textId="3AA6C0B5"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o którym mowa w art. 228-230a, art. 250a Kodeksu karnego, w art. 46-48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25 czerwca 2010 r. o sporcie lub w art. 54 ust. 1-4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12 maja 2011 r. o refundacji leków, środków spożywczych specjalnego przeznaczenia żywieniowego oraz wyrobów medycznych</w:t>
      </w:r>
      <w:r w:rsidR="00CD0FE4" w:rsidRPr="00975A9D">
        <w:rPr>
          <w:rFonts w:asciiTheme="minorHAnsi" w:hAnsiTheme="minorHAnsi" w:cstheme="minorHAnsi"/>
          <w:sz w:val="21"/>
          <w:szCs w:val="21"/>
        </w:rPr>
        <w:t xml:space="preserve"> </w:t>
      </w:r>
      <w:r w:rsidRPr="00975A9D">
        <w:rPr>
          <w:rFonts w:asciiTheme="minorHAnsi" w:hAnsiTheme="minorHAnsi" w:cstheme="minorHAnsi"/>
          <w:b/>
          <w:bCs/>
          <w:sz w:val="21"/>
          <w:szCs w:val="21"/>
        </w:rPr>
        <w:t xml:space="preserve">(art. 108 ust. 1 pkt 1 lit. c </w:t>
      </w:r>
      <w:r w:rsidR="00240E01" w:rsidRPr="00975A9D">
        <w:rPr>
          <w:rFonts w:asciiTheme="minorHAnsi" w:eastAsia="Calibri" w:hAnsiTheme="minorHAnsi" w:cstheme="minorHAnsi"/>
          <w:b/>
          <w:bCs/>
          <w:sz w:val="21"/>
          <w:szCs w:val="21"/>
          <w:lang w:eastAsia="zh-CN"/>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r w:rsidRPr="00975A9D">
        <w:rPr>
          <w:rFonts w:asciiTheme="minorHAnsi" w:hAnsiTheme="minorHAnsi" w:cstheme="minorHAnsi"/>
          <w:sz w:val="21"/>
          <w:szCs w:val="21"/>
        </w:rPr>
        <w:t>,</w:t>
      </w:r>
    </w:p>
    <w:p w14:paraId="792602F6" w14:textId="5173E092"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finansowania przestępstwa o charakterze terrorystycznym, o którym mowa w </w:t>
      </w:r>
      <w:r w:rsidRPr="00975A9D">
        <w:rPr>
          <w:rFonts w:asciiTheme="minorHAnsi" w:eastAsia="MS Gothic" w:hAnsiTheme="minorHAnsi" w:cstheme="minorHAnsi"/>
          <w:sz w:val="21"/>
          <w:szCs w:val="21"/>
        </w:rPr>
        <w:t>art. 165a</w:t>
      </w:r>
      <w:r w:rsidRPr="00975A9D">
        <w:rPr>
          <w:rFonts w:asciiTheme="minorHAnsi" w:hAnsiTheme="minorHAnsi" w:cstheme="minorHAnsi"/>
          <w:sz w:val="21"/>
          <w:szCs w:val="21"/>
        </w:rPr>
        <w:t xml:space="preserve"> Kodeksu karnego, lub przestępstwo udaremniania lub utrudniania stwierdzenia przestępnego pochodzenia pieniędzy lub ukrywania ich pochodzenia, o którym mowa w </w:t>
      </w:r>
      <w:r w:rsidRPr="00975A9D">
        <w:rPr>
          <w:rFonts w:asciiTheme="minorHAnsi" w:eastAsia="MS Gothic" w:hAnsiTheme="minorHAnsi" w:cstheme="minorHAnsi"/>
          <w:sz w:val="21"/>
          <w:szCs w:val="21"/>
        </w:rPr>
        <w:t>art. 299</w:t>
      </w:r>
      <w:r w:rsidRPr="00975A9D">
        <w:rPr>
          <w:rFonts w:asciiTheme="minorHAnsi" w:hAnsiTheme="minorHAnsi" w:cstheme="minorHAnsi"/>
          <w:sz w:val="21"/>
          <w:szCs w:val="21"/>
        </w:rPr>
        <w:t xml:space="preserve"> Kodeksu karnego </w:t>
      </w:r>
      <w:r w:rsidRPr="00975A9D">
        <w:rPr>
          <w:rFonts w:asciiTheme="minorHAnsi" w:hAnsiTheme="minorHAnsi" w:cstheme="minorHAnsi"/>
          <w:b/>
          <w:bCs/>
          <w:sz w:val="21"/>
          <w:szCs w:val="21"/>
        </w:rPr>
        <w:t xml:space="preserve">(art. 108 ust. 1 pkt 1 lit. d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r w:rsidRPr="00975A9D">
        <w:rPr>
          <w:rFonts w:asciiTheme="minorHAnsi" w:hAnsiTheme="minorHAnsi" w:cstheme="minorHAnsi"/>
          <w:sz w:val="21"/>
          <w:szCs w:val="21"/>
        </w:rPr>
        <w:t>,</w:t>
      </w:r>
    </w:p>
    <w:p w14:paraId="424C9DB7" w14:textId="3E52E074"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o charakterze terrorystycznym, o którym mowa w </w:t>
      </w:r>
      <w:r w:rsidRPr="00975A9D">
        <w:rPr>
          <w:rFonts w:asciiTheme="minorHAnsi" w:eastAsia="MS Gothic" w:hAnsiTheme="minorHAnsi" w:cstheme="minorHAnsi"/>
          <w:sz w:val="21"/>
          <w:szCs w:val="21"/>
        </w:rPr>
        <w:t>art. 115 § 20</w:t>
      </w:r>
      <w:r w:rsidRPr="00975A9D">
        <w:rPr>
          <w:rFonts w:asciiTheme="minorHAnsi" w:hAnsiTheme="minorHAnsi" w:cstheme="minorHAnsi"/>
          <w:sz w:val="21"/>
          <w:szCs w:val="21"/>
        </w:rPr>
        <w:t xml:space="preserve"> Kodeksu karnego, lub mające na celu popełnienie tego przestępstwa </w:t>
      </w:r>
      <w:r w:rsidRPr="00975A9D">
        <w:rPr>
          <w:rFonts w:asciiTheme="minorHAnsi" w:hAnsiTheme="minorHAnsi" w:cstheme="minorHAnsi"/>
          <w:b/>
          <w:bCs/>
          <w:sz w:val="21"/>
          <w:szCs w:val="21"/>
        </w:rPr>
        <w:t>(art. 108 ust. 1 pkt 1 lit. e</w:t>
      </w:r>
      <w:r w:rsidR="00025D03" w:rsidRPr="00975A9D">
        <w:rPr>
          <w:rFonts w:asciiTheme="minorHAnsi" w:hAnsiTheme="minorHAnsi" w:cstheme="minorHAnsi"/>
        </w:rPr>
        <w:t xml:space="preserve"> </w:t>
      </w:r>
      <w:r w:rsidR="00240E01" w:rsidRPr="00975A9D">
        <w:rPr>
          <w:rFonts w:asciiTheme="minorHAnsi" w:hAnsiTheme="minorHAnsi" w:cstheme="minorHAnsi"/>
          <w:b/>
          <w:bCs/>
          <w:sz w:val="21"/>
          <w:szCs w:val="21"/>
        </w:rPr>
        <w:t>Ustawy</w:t>
      </w:r>
      <w:r w:rsidRPr="00975A9D">
        <w:rPr>
          <w:rFonts w:asciiTheme="minorHAnsi" w:hAnsiTheme="minorHAnsi" w:cstheme="minorHAnsi"/>
          <w:b/>
          <w:bCs/>
          <w:sz w:val="21"/>
          <w:szCs w:val="21"/>
        </w:rPr>
        <w:t xml:space="preserve"> Pzp)</w:t>
      </w:r>
      <w:r w:rsidRPr="00975A9D">
        <w:rPr>
          <w:rFonts w:asciiTheme="minorHAnsi" w:hAnsiTheme="minorHAnsi" w:cstheme="minorHAnsi"/>
          <w:sz w:val="21"/>
          <w:szCs w:val="21"/>
        </w:rPr>
        <w:t>,</w:t>
      </w:r>
    </w:p>
    <w:p w14:paraId="104B432F" w14:textId="46F2ED78"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powierzenia wykonywania pracy małoletniemu cudzoziemcowi, o którym mowa w </w:t>
      </w:r>
      <w:r w:rsidRPr="00975A9D">
        <w:rPr>
          <w:rFonts w:asciiTheme="minorHAnsi" w:eastAsia="MS Gothic" w:hAnsiTheme="minorHAnsi" w:cstheme="minorHAnsi"/>
          <w:sz w:val="21"/>
          <w:szCs w:val="21"/>
        </w:rPr>
        <w:t>art. 9 ust. 2</w:t>
      </w:r>
      <w:r w:rsidRPr="00975A9D">
        <w:rPr>
          <w:rFonts w:asciiTheme="minorHAnsi" w:hAnsiTheme="minorHAnsi" w:cstheme="minorHAnsi"/>
          <w:sz w:val="21"/>
          <w:szCs w:val="21"/>
        </w:rPr>
        <w:t xml:space="preserve">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15 czerwca 2012 r. o skutkach powierzania wykonywania pracy cudzoziemcom przebywającym wbrew przepisom na terytorium Rzeczypospolitej Polskiej </w:t>
      </w:r>
      <w:r w:rsidRPr="00975A9D">
        <w:rPr>
          <w:rFonts w:asciiTheme="minorHAnsi" w:hAnsiTheme="minorHAnsi" w:cstheme="minorHAnsi"/>
          <w:b/>
          <w:bCs/>
          <w:sz w:val="21"/>
          <w:szCs w:val="21"/>
        </w:rPr>
        <w:t xml:space="preserve">(art. 108 ust. 1 pkt 1 lit. f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r w:rsidRPr="00975A9D">
        <w:rPr>
          <w:rFonts w:asciiTheme="minorHAnsi" w:hAnsiTheme="minorHAnsi" w:cstheme="minorHAnsi"/>
          <w:sz w:val="21"/>
          <w:szCs w:val="21"/>
        </w:rPr>
        <w:t>,</w:t>
      </w:r>
    </w:p>
    <w:p w14:paraId="325D236A" w14:textId="347178DD"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przeciwko obrotowi gospodarczemu, o których mowa w </w:t>
      </w:r>
      <w:r w:rsidRPr="00975A9D">
        <w:rPr>
          <w:rFonts w:asciiTheme="minorHAnsi" w:eastAsia="MS Gothic" w:hAnsiTheme="minorHAnsi" w:cstheme="minorHAnsi"/>
          <w:sz w:val="21"/>
          <w:szCs w:val="21"/>
        </w:rPr>
        <w:t>art. 296-307</w:t>
      </w:r>
      <w:r w:rsidRPr="00975A9D">
        <w:rPr>
          <w:rFonts w:asciiTheme="minorHAnsi" w:hAnsiTheme="minorHAnsi" w:cstheme="minorHAnsi"/>
          <w:sz w:val="21"/>
          <w:szCs w:val="21"/>
        </w:rPr>
        <w:t xml:space="preserve"> Kodeksu karnego, przestępstwo oszustwa, o którym mowa w </w:t>
      </w:r>
      <w:r w:rsidRPr="00975A9D">
        <w:rPr>
          <w:rFonts w:asciiTheme="minorHAnsi" w:eastAsia="MS Gothic" w:hAnsiTheme="minorHAnsi" w:cstheme="minorHAnsi"/>
          <w:sz w:val="21"/>
          <w:szCs w:val="21"/>
        </w:rPr>
        <w:t>art. 286</w:t>
      </w:r>
      <w:r w:rsidRPr="00975A9D">
        <w:rPr>
          <w:rFonts w:asciiTheme="minorHAnsi" w:hAnsiTheme="minorHAnsi" w:cstheme="minorHAnsi"/>
          <w:sz w:val="21"/>
          <w:szCs w:val="21"/>
        </w:rPr>
        <w:t xml:space="preserve"> Kodeksu karnego, przestępstwo przeciwko wiarygodności dokumentów, o których mowa w </w:t>
      </w:r>
      <w:r w:rsidRPr="00975A9D">
        <w:rPr>
          <w:rFonts w:asciiTheme="minorHAnsi" w:eastAsia="MS Gothic" w:hAnsiTheme="minorHAnsi" w:cstheme="minorHAnsi"/>
          <w:sz w:val="21"/>
          <w:szCs w:val="21"/>
        </w:rPr>
        <w:t>art. 270-277d</w:t>
      </w:r>
      <w:r w:rsidRPr="00975A9D">
        <w:rPr>
          <w:rFonts w:asciiTheme="minorHAnsi" w:hAnsiTheme="minorHAnsi" w:cstheme="minorHAnsi"/>
          <w:sz w:val="21"/>
          <w:szCs w:val="21"/>
        </w:rPr>
        <w:t xml:space="preserve"> Kodeksu karnego, lub przestępstwo skarbowe </w:t>
      </w:r>
      <w:r w:rsidRPr="00975A9D">
        <w:rPr>
          <w:rFonts w:asciiTheme="minorHAnsi" w:hAnsiTheme="minorHAnsi" w:cstheme="minorHAnsi"/>
          <w:b/>
          <w:bCs/>
          <w:sz w:val="21"/>
          <w:szCs w:val="21"/>
        </w:rPr>
        <w:t xml:space="preserve">(art. 108 ust. 1  pkt 1 lit. g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r w:rsidRPr="00975A9D">
        <w:rPr>
          <w:rFonts w:asciiTheme="minorHAnsi" w:hAnsiTheme="minorHAnsi" w:cstheme="minorHAnsi"/>
          <w:sz w:val="21"/>
          <w:szCs w:val="21"/>
        </w:rPr>
        <w:t>,</w:t>
      </w:r>
    </w:p>
    <w:p w14:paraId="3A245BF8" w14:textId="4C4743E2"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o którym mowa w art. 9 ust. 1 i 3 lub art. 10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15 czerwca 2012r. o skutkach powierzania wykonywania pracy cudzoziemcom przebywającym wbrew przepisom na terytorium Rzeczypospolitej Polskiej </w:t>
      </w:r>
      <w:r w:rsidRPr="00975A9D">
        <w:rPr>
          <w:rFonts w:asciiTheme="minorHAnsi" w:hAnsiTheme="minorHAnsi" w:cstheme="minorHAnsi"/>
          <w:b/>
          <w:bCs/>
          <w:sz w:val="21"/>
          <w:szCs w:val="21"/>
        </w:rPr>
        <w:t xml:space="preserve">(art. 108 ust. 1 pkt 1 lit. h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p>
    <w:p w14:paraId="1FE9175B" w14:textId="4D1BD6AA" w:rsidR="008502AD" w:rsidRPr="00975A9D" w:rsidRDefault="008502AD" w:rsidP="006E2D81">
      <w:pPr>
        <w:numPr>
          <w:ilvl w:val="0"/>
          <w:numId w:val="8"/>
        </w:numPr>
        <w:tabs>
          <w:tab w:val="left" w:pos="851"/>
        </w:tabs>
        <w:spacing w:line="280" w:lineRule="atLeast"/>
        <w:ind w:left="1276" w:hanging="709"/>
        <w:jc w:val="both"/>
        <w:rPr>
          <w:rFonts w:asciiTheme="minorHAnsi" w:hAnsiTheme="minorHAnsi" w:cstheme="minorHAnsi"/>
          <w:sz w:val="21"/>
          <w:szCs w:val="21"/>
        </w:rPr>
      </w:pPr>
      <w:r w:rsidRPr="00975A9D">
        <w:rPr>
          <w:rFonts w:asciiTheme="minorHAnsi" w:hAnsiTheme="minorHAnsi" w:cstheme="minorHAnsi"/>
          <w:sz w:val="21"/>
          <w:szCs w:val="21"/>
        </w:rPr>
        <w:t>lub za odpowiedni czyn zabroniony określony w przepisach prawa obcego</w:t>
      </w:r>
      <w:r w:rsidR="00295F42" w:rsidRPr="00975A9D">
        <w:rPr>
          <w:rFonts w:asciiTheme="minorHAnsi" w:hAnsiTheme="minorHAnsi" w:cstheme="minorHAnsi"/>
          <w:sz w:val="21"/>
          <w:szCs w:val="21"/>
        </w:rPr>
        <w:t>;</w:t>
      </w:r>
    </w:p>
    <w:p w14:paraId="4C31C4DE" w14:textId="67FA6281" w:rsidR="008502AD" w:rsidRPr="00975A9D" w:rsidRDefault="008502AD" w:rsidP="006E2D81">
      <w:pPr>
        <w:numPr>
          <w:ilvl w:val="0"/>
          <w:numId w:val="9"/>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975A9D">
        <w:rPr>
          <w:rFonts w:asciiTheme="minorHAnsi" w:hAnsiTheme="minorHAnsi" w:cstheme="minorHAnsi"/>
          <w:b/>
          <w:bCs/>
          <w:sz w:val="21"/>
          <w:szCs w:val="21"/>
        </w:rPr>
        <w:t xml:space="preserve">(art. 108 ust. 1 pkt 2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bookmarkStart w:id="15" w:name="_Hlk111635057"/>
      <w:bookmarkEnd w:id="15"/>
    </w:p>
    <w:p w14:paraId="2C5A4514" w14:textId="5CD36290" w:rsidR="008502AD" w:rsidRPr="00975A9D" w:rsidRDefault="008502AD" w:rsidP="006E2D81">
      <w:pPr>
        <w:numPr>
          <w:ilvl w:val="0"/>
          <w:numId w:val="9"/>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975A9D">
        <w:rPr>
          <w:rFonts w:asciiTheme="minorHAnsi" w:hAnsiTheme="minorHAnsi" w:cstheme="minorHAnsi"/>
          <w:b/>
          <w:bCs/>
          <w:sz w:val="21"/>
          <w:szCs w:val="21"/>
        </w:rPr>
        <w:t xml:space="preserve">(art. 108 ust. 1 pkt 3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p>
    <w:p w14:paraId="1E18CE3C" w14:textId="26484328" w:rsidR="008502AD" w:rsidRPr="00975A9D" w:rsidRDefault="008502AD" w:rsidP="006E2D81">
      <w:pPr>
        <w:numPr>
          <w:ilvl w:val="0"/>
          <w:numId w:val="9"/>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wobec którego prawomocnie orzeczono zakaz ubiegania się o zamówienia publiczne </w:t>
      </w:r>
      <w:r w:rsidRPr="00975A9D">
        <w:rPr>
          <w:rFonts w:asciiTheme="minorHAnsi" w:hAnsiTheme="minorHAnsi" w:cstheme="minorHAnsi"/>
          <w:sz w:val="21"/>
          <w:szCs w:val="21"/>
        </w:rPr>
        <w:br/>
      </w:r>
      <w:r w:rsidRPr="00975A9D">
        <w:rPr>
          <w:rFonts w:asciiTheme="minorHAnsi" w:hAnsiTheme="minorHAnsi" w:cstheme="minorHAnsi"/>
          <w:b/>
          <w:bCs/>
          <w:sz w:val="21"/>
          <w:szCs w:val="21"/>
        </w:rPr>
        <w:t xml:space="preserve">(art. 108 ust. 1 pkt 4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p>
    <w:p w14:paraId="38AC8F97" w14:textId="5D1B7E55" w:rsidR="008502AD" w:rsidRPr="00975A9D" w:rsidRDefault="008502AD" w:rsidP="006E2D81">
      <w:pPr>
        <w:numPr>
          <w:ilvl w:val="0"/>
          <w:numId w:val="9"/>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00240E01" w:rsidRPr="00975A9D">
        <w:rPr>
          <w:rFonts w:asciiTheme="minorHAnsi" w:eastAsia="MS Gothic" w:hAnsiTheme="minorHAnsi" w:cstheme="minorHAnsi"/>
          <w:sz w:val="21"/>
          <w:szCs w:val="21"/>
        </w:rPr>
        <w:t>Ustawy</w:t>
      </w:r>
      <w:r w:rsidRPr="00975A9D">
        <w:rPr>
          <w:rFonts w:asciiTheme="minorHAnsi" w:hAnsiTheme="minorHAnsi" w:cstheme="minorHAnsi"/>
          <w:sz w:val="21"/>
          <w:szCs w:val="21"/>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sidRPr="00975A9D">
        <w:rPr>
          <w:rFonts w:asciiTheme="minorHAnsi" w:hAnsiTheme="minorHAnsi" w:cstheme="minorHAnsi"/>
          <w:b/>
          <w:bCs/>
          <w:sz w:val="21"/>
          <w:szCs w:val="21"/>
        </w:rPr>
        <w:t xml:space="preserve">(art. 108 ust. 1 pkt 5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p>
    <w:p w14:paraId="4F0D6BBF" w14:textId="68181DB2" w:rsidR="008502AD" w:rsidRPr="00975A9D" w:rsidRDefault="008502AD" w:rsidP="006E2D81">
      <w:pPr>
        <w:numPr>
          <w:ilvl w:val="0"/>
          <w:numId w:val="9"/>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jeżeli, w przypadkach, o których mowa w art. 85 ust. 1 </w:t>
      </w:r>
      <w:r w:rsidR="00240E01" w:rsidRPr="00975A9D">
        <w:rPr>
          <w:rFonts w:asciiTheme="minorHAnsi" w:hAnsiTheme="minorHAnsi" w:cstheme="minorHAnsi"/>
          <w:sz w:val="21"/>
          <w:szCs w:val="21"/>
        </w:rPr>
        <w:t>Ustawy</w:t>
      </w:r>
      <w:r w:rsidR="00025D03" w:rsidRPr="00975A9D">
        <w:rPr>
          <w:rFonts w:asciiTheme="minorHAnsi" w:hAnsiTheme="minorHAnsi" w:cstheme="minorHAnsi"/>
          <w:sz w:val="21"/>
          <w:szCs w:val="21"/>
        </w:rPr>
        <w:t xml:space="preserve"> </w:t>
      </w:r>
      <w:r w:rsidRPr="00975A9D">
        <w:rPr>
          <w:rFonts w:asciiTheme="minorHAnsi" w:hAnsiTheme="minorHAnsi" w:cstheme="minorHAnsi"/>
          <w:sz w:val="21"/>
          <w:szCs w:val="21"/>
        </w:rPr>
        <w:t>Pzp</w:t>
      </w:r>
      <w:r w:rsidR="00025D03" w:rsidRPr="00975A9D">
        <w:rPr>
          <w:rFonts w:asciiTheme="minorHAnsi" w:hAnsiTheme="minorHAnsi" w:cstheme="minorHAnsi"/>
          <w:sz w:val="21"/>
          <w:szCs w:val="21"/>
        </w:rPr>
        <w:t>,</w:t>
      </w:r>
      <w:r w:rsidRPr="00975A9D">
        <w:rPr>
          <w:rFonts w:asciiTheme="minorHAnsi" w:hAnsiTheme="minorHAnsi" w:cstheme="minorHAnsi"/>
          <w:sz w:val="21"/>
          <w:szCs w:val="21"/>
        </w:rPr>
        <w:t xml:space="preserve"> doszło do zakłócenia konkurencji wynikającego z wcześniejszego zaangażowania tego wykonawcy lub podmiotu, który należy z wykonawcą do tej samej grupy kapitałowej w rozumieniu </w:t>
      </w:r>
      <w:r w:rsidR="00240E01" w:rsidRPr="00975A9D">
        <w:rPr>
          <w:rFonts w:asciiTheme="minorHAnsi" w:eastAsia="MS Gothic" w:hAnsiTheme="minorHAnsi" w:cstheme="minorHAnsi"/>
          <w:sz w:val="21"/>
          <w:szCs w:val="21"/>
        </w:rPr>
        <w:t>Ustawy</w:t>
      </w:r>
      <w:r w:rsidRPr="00975A9D">
        <w:rPr>
          <w:rFonts w:asciiTheme="minorHAnsi" w:hAnsiTheme="minorHAnsi" w:cstheme="minorHAnsi"/>
          <w:sz w:val="21"/>
          <w:szCs w:val="21"/>
        </w:rPr>
        <w:t xml:space="preserve"> z dnia 16 lutego 2007r. o ochronie konkurencji i konsumentów, chyba że spowodowane tym zakłócenie konkurencji może być wyeliminowane w inny sposób niż przez wykluczenie wykonawcy z udziału w postępowaniu o udzielenie zamówienia </w:t>
      </w:r>
      <w:r w:rsidRPr="00975A9D">
        <w:rPr>
          <w:rFonts w:asciiTheme="minorHAnsi" w:hAnsiTheme="minorHAnsi" w:cstheme="minorHAnsi"/>
          <w:b/>
          <w:bCs/>
          <w:sz w:val="21"/>
          <w:szCs w:val="21"/>
        </w:rPr>
        <w:t xml:space="preserve">(art. 108 ust. 1 pkt 6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r w:rsidRPr="00975A9D">
        <w:rPr>
          <w:rFonts w:asciiTheme="minorHAnsi" w:hAnsiTheme="minorHAnsi" w:cstheme="minorHAnsi"/>
          <w:sz w:val="21"/>
          <w:szCs w:val="21"/>
        </w:rPr>
        <w:t>.</w:t>
      </w:r>
    </w:p>
    <w:p w14:paraId="3D1D7845" w14:textId="41A76581" w:rsidR="00F34162" w:rsidRPr="00975A9D" w:rsidRDefault="008502AD" w:rsidP="002230D7">
      <w:pPr>
        <w:pStyle w:val="Akapitzlist"/>
        <w:numPr>
          <w:ilvl w:val="3"/>
          <w:numId w:val="31"/>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rPr>
        <w:lastRenderedPageBreak/>
        <w:t xml:space="preserve">Wykonawca nie podlega wykluczeniu w okolicznościach określonych w art. 108 ust. 1 pkt 1, 2 i 5 </w:t>
      </w:r>
      <w:r w:rsidR="00240E01" w:rsidRPr="00975A9D">
        <w:rPr>
          <w:rFonts w:asciiTheme="minorHAnsi" w:hAnsiTheme="minorHAnsi" w:cstheme="minorHAnsi"/>
          <w:sz w:val="21"/>
          <w:szCs w:val="21"/>
        </w:rPr>
        <w:t>Ustawy</w:t>
      </w:r>
      <w:r w:rsidR="00025D03" w:rsidRPr="00975A9D">
        <w:rPr>
          <w:rFonts w:asciiTheme="minorHAnsi" w:hAnsiTheme="minorHAnsi" w:cstheme="minorHAnsi"/>
          <w:sz w:val="21"/>
          <w:szCs w:val="21"/>
        </w:rPr>
        <w:t xml:space="preserve"> </w:t>
      </w:r>
      <w:r w:rsidRPr="00975A9D">
        <w:rPr>
          <w:rFonts w:asciiTheme="minorHAnsi" w:hAnsiTheme="minorHAnsi" w:cstheme="minorHAnsi"/>
          <w:sz w:val="21"/>
          <w:szCs w:val="21"/>
        </w:rPr>
        <w:t xml:space="preserve">Pzp, jeżeli udowodni zamawiającemu, że spełnił łącznie przesłanki, o których mowa w art. 110 ust.2 </w:t>
      </w:r>
      <w:r w:rsidR="00240E01" w:rsidRPr="00975A9D">
        <w:rPr>
          <w:rFonts w:asciiTheme="minorHAnsi" w:hAnsiTheme="minorHAnsi" w:cstheme="minorHAnsi"/>
          <w:sz w:val="21"/>
          <w:szCs w:val="21"/>
        </w:rPr>
        <w:t>Ustawy</w:t>
      </w:r>
      <w:r w:rsidR="00025D03" w:rsidRPr="00975A9D">
        <w:rPr>
          <w:rFonts w:asciiTheme="minorHAnsi" w:hAnsiTheme="minorHAnsi" w:cstheme="minorHAnsi"/>
          <w:sz w:val="21"/>
          <w:szCs w:val="21"/>
        </w:rPr>
        <w:t xml:space="preserve"> </w:t>
      </w:r>
      <w:r w:rsidRPr="00975A9D">
        <w:rPr>
          <w:rFonts w:asciiTheme="minorHAnsi" w:hAnsiTheme="minorHAnsi" w:cstheme="minorHAnsi"/>
          <w:sz w:val="21"/>
          <w:szCs w:val="21"/>
        </w:rPr>
        <w:t>Pzp.</w:t>
      </w:r>
    </w:p>
    <w:p w14:paraId="24579B93" w14:textId="54013BD9" w:rsidR="008502AD" w:rsidRPr="00975A9D" w:rsidRDefault="008502AD" w:rsidP="002230D7">
      <w:pPr>
        <w:pStyle w:val="Akapitzlist"/>
        <w:numPr>
          <w:ilvl w:val="3"/>
          <w:numId w:val="31"/>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color w:val="000000"/>
          <w:sz w:val="21"/>
          <w:szCs w:val="21"/>
        </w:rPr>
        <w:t>Zamawiający ocenia, czy podjęte przez wykonawcę czynności, o których mowa w pkt</w:t>
      </w:r>
      <w:r w:rsidR="00C85158">
        <w:rPr>
          <w:rFonts w:asciiTheme="minorHAnsi" w:hAnsiTheme="minorHAnsi" w:cstheme="minorHAnsi"/>
          <w:color w:val="000000"/>
          <w:sz w:val="21"/>
          <w:szCs w:val="21"/>
        </w:rPr>
        <w:t xml:space="preserve"> 2</w:t>
      </w:r>
      <w:r w:rsidRPr="00975A9D">
        <w:rPr>
          <w:rFonts w:asciiTheme="minorHAnsi" w:hAnsiTheme="minorHAnsi" w:cstheme="minorHAnsi"/>
          <w:color w:val="000000"/>
          <w:sz w:val="21"/>
          <w:szCs w:val="21"/>
        </w:rPr>
        <w:t xml:space="preserve"> powyżej, są </w:t>
      </w:r>
      <w:r w:rsidRPr="00975A9D">
        <w:rPr>
          <w:rFonts w:asciiTheme="minorHAnsi" w:hAnsiTheme="minorHAnsi" w:cstheme="minorHAnsi"/>
          <w:sz w:val="21"/>
          <w:szCs w:val="21"/>
        </w:rPr>
        <w:t>wystarczające do wykazania jego rzetelności, uwzględniając wagę i szczególne okoliczności czynu wykonawcy. Jeżeli podjęte przez wykonawcę czynności nie są wystarczające do wykazania jego rzetelności, zamawiający wyklucza wykonawcę.</w:t>
      </w:r>
    </w:p>
    <w:p w14:paraId="3F5BCFFE" w14:textId="7EF10FBD" w:rsidR="008D7F35" w:rsidRPr="00677545" w:rsidRDefault="008D7F35" w:rsidP="002230D7">
      <w:pPr>
        <w:pStyle w:val="Akapitzlist"/>
        <w:numPr>
          <w:ilvl w:val="3"/>
          <w:numId w:val="31"/>
        </w:numPr>
        <w:tabs>
          <w:tab w:val="left" w:pos="284"/>
        </w:tabs>
        <w:spacing w:line="280" w:lineRule="atLeast"/>
        <w:ind w:left="284" w:hanging="284"/>
        <w:jc w:val="both"/>
        <w:rPr>
          <w:rFonts w:asciiTheme="minorHAnsi" w:hAnsiTheme="minorHAnsi" w:cstheme="minorHAnsi"/>
          <w:sz w:val="21"/>
          <w:szCs w:val="21"/>
        </w:rPr>
      </w:pPr>
      <w:r w:rsidRPr="00677545">
        <w:rPr>
          <w:rFonts w:asciiTheme="minorHAnsi" w:hAnsiTheme="minorHAnsi" w:cstheme="minorHAnsi"/>
          <w:sz w:val="21"/>
          <w:szCs w:val="21"/>
        </w:rPr>
        <w:t xml:space="preserve">Zamawiający żąda od wykonawcy, który polega na zdolnościach technicznych lub zawodowych podmiotów udostępniających zasoby na zasadach określonych w art.118 Ustawy Pzp, przedstawienia podmiotowych środków dowodowych, o których mowa w §2 ust.1 pkt 1 lit. a i b oraz pkt 7 lit. a, b, c, d </w:t>
      </w:r>
      <w:r w:rsidRPr="00677545">
        <w:rPr>
          <w:rFonts w:asciiTheme="minorHAnsi" w:hAnsiTheme="minorHAnsi" w:cstheme="minorHAnsi"/>
          <w:i/>
          <w:iCs/>
          <w:sz w:val="21"/>
          <w:szCs w:val="21"/>
        </w:rPr>
        <w:t>Rozporządzenia MRPiT</w:t>
      </w:r>
      <w:r w:rsidRPr="00677545">
        <w:rPr>
          <w:rFonts w:asciiTheme="minorHAnsi" w:hAnsiTheme="minorHAnsi" w:cstheme="minorHAnsi"/>
          <w:sz w:val="21"/>
          <w:szCs w:val="21"/>
        </w:rPr>
        <w:t>, dotyczących tych podmiotów, potwierdzających, że nie zachodzą wobec tych podmiotów podstawy wykluczenia z postępowania.</w:t>
      </w:r>
    </w:p>
    <w:p w14:paraId="7F2EAE64" w14:textId="7CBFF7DE" w:rsidR="008502AD" w:rsidRPr="00975A9D" w:rsidRDefault="008502AD" w:rsidP="002230D7">
      <w:pPr>
        <w:numPr>
          <w:ilvl w:val="3"/>
          <w:numId w:val="42"/>
        </w:numPr>
        <w:tabs>
          <w:tab w:val="left" w:pos="284"/>
          <w:tab w:val="left" w:pos="567"/>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rPr>
        <w:t>Zamawiający nie stawia wymogu, aby wykonawca, który zamierza powierzyć wykonanie części zamówienia podwykonawcy nie będącemu podmiotem udostępniającym zasoby na zasadach o których mowa w art. 118</w:t>
      </w:r>
      <w:r w:rsidR="00025D03" w:rsidRPr="00975A9D">
        <w:rPr>
          <w:rFonts w:asciiTheme="minorHAnsi" w:hAnsiTheme="minorHAnsi" w:cstheme="minorHAnsi"/>
          <w:sz w:val="21"/>
          <w:szCs w:val="21"/>
        </w:rPr>
        <w:t xml:space="preserve"> </w:t>
      </w:r>
      <w:r w:rsidR="00240E01" w:rsidRPr="00975A9D">
        <w:rPr>
          <w:rFonts w:asciiTheme="minorHAnsi" w:hAnsiTheme="minorHAnsi" w:cstheme="minorHAnsi"/>
          <w:sz w:val="21"/>
          <w:szCs w:val="21"/>
        </w:rPr>
        <w:t>Ustawy</w:t>
      </w:r>
      <w:r w:rsidR="00025D03" w:rsidRPr="00975A9D">
        <w:rPr>
          <w:rFonts w:asciiTheme="minorHAnsi" w:hAnsiTheme="minorHAnsi" w:cstheme="minorHAnsi"/>
          <w:sz w:val="21"/>
          <w:szCs w:val="21"/>
        </w:rPr>
        <w:t xml:space="preserve"> Pzp</w:t>
      </w:r>
      <w:r w:rsidRPr="00975A9D">
        <w:rPr>
          <w:rFonts w:asciiTheme="minorHAnsi" w:hAnsiTheme="minorHAnsi" w:cstheme="minorHAnsi"/>
          <w:sz w:val="21"/>
          <w:szCs w:val="21"/>
        </w:rPr>
        <w:t xml:space="preserve">, przedstawienia podmiotowych środków dowodowych potwierdzających, że nie zachodzą wobec podwykonawcy podstawy wykluczenia z </w:t>
      </w:r>
      <w:r w:rsidRPr="00975A9D">
        <w:rPr>
          <w:rFonts w:asciiTheme="minorHAnsi" w:hAnsiTheme="minorHAnsi" w:cstheme="minorHAnsi"/>
          <w:color w:val="000000" w:themeColor="text1"/>
          <w:sz w:val="21"/>
          <w:szCs w:val="21"/>
        </w:rPr>
        <w:t xml:space="preserve">postępowania, </w:t>
      </w:r>
      <w:r w:rsidRPr="00975A9D">
        <w:rPr>
          <w:rFonts w:asciiTheme="minorHAnsi" w:hAnsiTheme="minorHAnsi" w:cstheme="minorHAnsi"/>
          <w:sz w:val="21"/>
          <w:szCs w:val="21"/>
        </w:rPr>
        <w:t>o których mowa w art. 108</w:t>
      </w:r>
      <w:r w:rsidR="000B5093">
        <w:rPr>
          <w:rFonts w:asciiTheme="minorHAnsi" w:hAnsiTheme="minorHAnsi" w:cstheme="minorHAnsi"/>
          <w:sz w:val="21"/>
          <w:szCs w:val="21"/>
        </w:rPr>
        <w:t>.</w:t>
      </w:r>
    </w:p>
    <w:p w14:paraId="3CE52B6A" w14:textId="4CFDC845" w:rsidR="008502AD" w:rsidRPr="00975A9D" w:rsidRDefault="008502AD" w:rsidP="002230D7">
      <w:pPr>
        <w:numPr>
          <w:ilvl w:val="3"/>
          <w:numId w:val="42"/>
        </w:numPr>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u w:val="single"/>
        </w:rPr>
        <w:t>Podstawy wykluczenia</w:t>
      </w:r>
      <w:r w:rsidRPr="00975A9D">
        <w:rPr>
          <w:rFonts w:asciiTheme="minorHAnsi" w:hAnsiTheme="minorHAnsi" w:cstheme="minorHAnsi"/>
          <w:sz w:val="21"/>
          <w:szCs w:val="21"/>
        </w:rPr>
        <w:t xml:space="preserve">, o których mowa w </w:t>
      </w:r>
      <w:r w:rsidRPr="00975A9D">
        <w:rPr>
          <w:rFonts w:asciiTheme="minorHAnsi" w:hAnsiTheme="minorHAnsi" w:cstheme="minorHAnsi"/>
          <w:b/>
          <w:bCs/>
          <w:sz w:val="21"/>
          <w:szCs w:val="21"/>
        </w:rPr>
        <w:t xml:space="preserve">art. 7 ust.1 </w:t>
      </w:r>
      <w:r w:rsidR="00240E01" w:rsidRPr="00975A9D">
        <w:rPr>
          <w:rFonts w:asciiTheme="minorHAnsi" w:hAnsiTheme="minorHAnsi" w:cstheme="minorHAnsi"/>
          <w:b/>
          <w:bCs/>
          <w:sz w:val="21"/>
          <w:szCs w:val="21"/>
        </w:rPr>
        <w:t>Ustawy</w:t>
      </w:r>
      <w:r w:rsidRPr="00975A9D">
        <w:rPr>
          <w:rFonts w:asciiTheme="minorHAnsi" w:hAnsiTheme="minorHAnsi" w:cstheme="minorHAnsi"/>
          <w:b/>
          <w:bCs/>
          <w:sz w:val="21"/>
          <w:szCs w:val="21"/>
        </w:rPr>
        <w:t xml:space="preserve"> sankcyjnej</w:t>
      </w:r>
      <w:r w:rsidRPr="00975A9D">
        <w:rPr>
          <w:rFonts w:asciiTheme="minorHAnsi" w:hAnsiTheme="minorHAnsi" w:cstheme="minorHAnsi"/>
          <w:sz w:val="21"/>
          <w:szCs w:val="21"/>
        </w:rPr>
        <w:t>:</w:t>
      </w:r>
    </w:p>
    <w:p w14:paraId="3EBF495D" w14:textId="77777777" w:rsidR="008502AD" w:rsidRPr="00975A9D" w:rsidRDefault="008502AD" w:rsidP="006E2D81">
      <w:pPr>
        <w:spacing w:line="280" w:lineRule="atLeast"/>
        <w:ind w:left="284"/>
        <w:jc w:val="both"/>
        <w:rPr>
          <w:rFonts w:asciiTheme="minorHAnsi" w:hAnsiTheme="minorHAnsi" w:cstheme="minorHAnsi"/>
          <w:sz w:val="21"/>
          <w:szCs w:val="21"/>
        </w:rPr>
      </w:pPr>
      <w:r w:rsidRPr="00975A9D">
        <w:rPr>
          <w:rFonts w:asciiTheme="minorHAnsi" w:hAnsiTheme="minorHAnsi" w:cstheme="minorHAnsi"/>
          <w:sz w:val="21"/>
          <w:szCs w:val="21"/>
        </w:rPr>
        <w:t>Z postępowania wyklucza się:</w:t>
      </w:r>
    </w:p>
    <w:p w14:paraId="4B6E560B" w14:textId="081FA716" w:rsidR="008502AD" w:rsidRPr="00975A9D" w:rsidRDefault="008502AD" w:rsidP="002230D7">
      <w:pPr>
        <w:numPr>
          <w:ilvl w:val="1"/>
          <w:numId w:val="30"/>
        </w:numPr>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wykonawcę wymienionego w wykazach określonych w Rozporządzeniu 765/2006 i Rozporządzeniu 269/2014 albo wpisanego na listę o której mowa w art. 2 przedmiotowej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ze wskazaniem zastosowania środka, o którym mowa w art. 1 pkt 3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sankcyjnej,</w:t>
      </w:r>
    </w:p>
    <w:p w14:paraId="62E7B4FE" w14:textId="6C3BEC1F" w:rsidR="008502AD" w:rsidRPr="00975A9D" w:rsidRDefault="008502AD" w:rsidP="002230D7">
      <w:pPr>
        <w:numPr>
          <w:ilvl w:val="1"/>
          <w:numId w:val="30"/>
        </w:numPr>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wykonawcę, którego beneficjentem rzeczywistym w rozumieniu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w:t>
      </w:r>
      <w:bookmarkStart w:id="16" w:name="_Hlk103078506"/>
      <w:r w:rsidRPr="00975A9D">
        <w:rPr>
          <w:rFonts w:asciiTheme="minorHAnsi" w:hAnsiTheme="minorHAnsi" w:cstheme="minorHAnsi"/>
          <w:sz w:val="21"/>
          <w:szCs w:val="21"/>
        </w:rPr>
        <w:t>sankcyjnej</w:t>
      </w:r>
      <w:bookmarkEnd w:id="16"/>
      <w:r w:rsidRPr="00975A9D">
        <w:rPr>
          <w:rFonts w:asciiTheme="minorHAnsi" w:hAnsiTheme="minorHAnsi" w:cstheme="minorHAnsi"/>
          <w:sz w:val="21"/>
          <w:szCs w:val="21"/>
        </w:rPr>
        <w:t>,</w:t>
      </w:r>
    </w:p>
    <w:p w14:paraId="6E175BAC" w14:textId="51DE41D8" w:rsidR="008502AD" w:rsidRPr="00975A9D" w:rsidRDefault="008502AD" w:rsidP="002230D7">
      <w:pPr>
        <w:numPr>
          <w:ilvl w:val="1"/>
          <w:numId w:val="30"/>
        </w:numPr>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wykonawcę, którego jednostką dominującą w rozumieniu art. 3 ust. 1 pkt 37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sankcyjnej.</w:t>
      </w:r>
    </w:p>
    <w:p w14:paraId="1124C8CD" w14:textId="77777777" w:rsidR="008502AD" w:rsidRPr="00975A9D" w:rsidRDefault="008502AD" w:rsidP="006E2D81">
      <w:pPr>
        <w:spacing w:line="280" w:lineRule="atLeast"/>
        <w:ind w:left="567"/>
        <w:jc w:val="both"/>
        <w:rPr>
          <w:rFonts w:asciiTheme="minorHAnsi" w:hAnsiTheme="minorHAnsi" w:cstheme="minorHAnsi"/>
          <w:sz w:val="21"/>
          <w:szCs w:val="21"/>
        </w:rPr>
      </w:pPr>
      <w:r w:rsidRPr="00975A9D">
        <w:rPr>
          <w:rFonts w:asciiTheme="minorHAnsi" w:hAnsiTheme="minorHAnsi" w:cstheme="minorHAnsi"/>
          <w:sz w:val="21"/>
          <w:szCs w:val="21"/>
        </w:rPr>
        <w:t>Wykluczenie następuje na okres trwania okoliczności określonych w pkt 1-3 powyżej.</w:t>
      </w:r>
    </w:p>
    <w:p w14:paraId="2A91F77B" w14:textId="27675ED8" w:rsidR="0028025F" w:rsidRPr="00975A9D" w:rsidRDefault="0028025F" w:rsidP="006E2D81">
      <w:pPr>
        <w:spacing w:line="280" w:lineRule="atLeast"/>
        <w:ind w:left="567"/>
        <w:jc w:val="both"/>
        <w:rPr>
          <w:rFonts w:asciiTheme="minorHAnsi" w:hAnsiTheme="minorHAnsi" w:cstheme="minorHAnsi"/>
          <w:sz w:val="21"/>
          <w:szCs w:val="21"/>
        </w:rPr>
      </w:pPr>
      <w:r w:rsidRPr="00975A9D">
        <w:rPr>
          <w:rFonts w:asciiTheme="minorHAnsi" w:hAnsiTheme="minorHAnsi" w:cstheme="minorHAnsi"/>
          <w:sz w:val="21"/>
          <w:szCs w:val="21"/>
        </w:rPr>
        <w:t xml:space="preserve">W przypadku zaistnienia okoliczności, o których mowa w art. 7 ust. 1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sankcyjnej, </w:t>
      </w:r>
      <w:r w:rsidR="001733EE" w:rsidRPr="00975A9D">
        <w:rPr>
          <w:rFonts w:asciiTheme="minorHAnsi" w:hAnsiTheme="minorHAnsi" w:cstheme="minorHAnsi"/>
          <w:sz w:val="21"/>
          <w:szCs w:val="21"/>
        </w:rPr>
        <w:t xml:space="preserve">oferta </w:t>
      </w:r>
      <w:r w:rsidRPr="00975A9D">
        <w:rPr>
          <w:rFonts w:asciiTheme="minorHAnsi" w:hAnsiTheme="minorHAnsi" w:cstheme="minorHAnsi"/>
          <w:sz w:val="21"/>
          <w:szCs w:val="21"/>
        </w:rPr>
        <w:t>wykonawc</w:t>
      </w:r>
      <w:r w:rsidR="001733EE" w:rsidRPr="00975A9D">
        <w:rPr>
          <w:rFonts w:asciiTheme="minorHAnsi" w:hAnsiTheme="minorHAnsi" w:cstheme="minorHAnsi"/>
          <w:sz w:val="21"/>
          <w:szCs w:val="21"/>
        </w:rPr>
        <w:t>y</w:t>
      </w:r>
      <w:r w:rsidRPr="00975A9D">
        <w:rPr>
          <w:rFonts w:asciiTheme="minorHAnsi" w:hAnsiTheme="minorHAnsi" w:cstheme="minorHAnsi"/>
          <w:sz w:val="21"/>
          <w:szCs w:val="21"/>
        </w:rPr>
        <w:t xml:space="preserve"> zostanie odrzucon</w:t>
      </w:r>
      <w:r w:rsidR="00CD32C5" w:rsidRPr="00975A9D">
        <w:rPr>
          <w:rFonts w:asciiTheme="minorHAnsi" w:hAnsiTheme="minorHAnsi" w:cstheme="minorHAnsi"/>
          <w:sz w:val="21"/>
          <w:szCs w:val="21"/>
        </w:rPr>
        <w:t>a</w:t>
      </w:r>
      <w:r w:rsidRPr="00975A9D">
        <w:rPr>
          <w:rFonts w:asciiTheme="minorHAnsi" w:hAnsiTheme="minorHAnsi" w:cstheme="minorHAnsi"/>
          <w:sz w:val="21"/>
          <w:szCs w:val="21"/>
        </w:rPr>
        <w:t xml:space="preserve"> na podstawie </w:t>
      </w:r>
      <w:r w:rsidR="001733EE" w:rsidRPr="00975A9D">
        <w:rPr>
          <w:rFonts w:asciiTheme="minorHAnsi" w:hAnsiTheme="minorHAnsi" w:cstheme="minorHAnsi"/>
          <w:sz w:val="21"/>
          <w:szCs w:val="21"/>
        </w:rPr>
        <w:t xml:space="preserve">art. 226 ust.1 pkt 2 lit. a </w:t>
      </w:r>
      <w:r w:rsidR="00240E01" w:rsidRPr="00975A9D">
        <w:rPr>
          <w:rFonts w:asciiTheme="minorHAnsi" w:hAnsiTheme="minorHAnsi" w:cstheme="minorHAnsi"/>
          <w:sz w:val="21"/>
          <w:szCs w:val="21"/>
        </w:rPr>
        <w:t>Ustawy</w:t>
      </w:r>
      <w:r w:rsidR="001733EE" w:rsidRPr="00975A9D">
        <w:rPr>
          <w:rFonts w:asciiTheme="minorHAnsi" w:hAnsiTheme="minorHAnsi" w:cstheme="minorHAnsi"/>
          <w:sz w:val="21"/>
          <w:szCs w:val="21"/>
        </w:rPr>
        <w:t xml:space="preserve"> Pzp, w zw. z </w:t>
      </w:r>
      <w:r w:rsidRPr="00975A9D">
        <w:rPr>
          <w:rFonts w:asciiTheme="minorHAnsi" w:hAnsiTheme="minorHAnsi" w:cstheme="minorHAnsi"/>
          <w:sz w:val="21"/>
          <w:szCs w:val="21"/>
        </w:rPr>
        <w:t xml:space="preserve">art. 7 ust. 3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sankcyjnej</w:t>
      </w:r>
      <w:r w:rsidR="001733EE" w:rsidRPr="00975A9D">
        <w:rPr>
          <w:rFonts w:asciiTheme="minorHAnsi" w:hAnsiTheme="minorHAnsi" w:cstheme="minorHAnsi"/>
          <w:sz w:val="21"/>
          <w:szCs w:val="21"/>
        </w:rPr>
        <w:t>.</w:t>
      </w:r>
    </w:p>
    <w:p w14:paraId="4A849F7B" w14:textId="1C9273DB" w:rsidR="00E946FB" w:rsidRPr="00975A9D" w:rsidRDefault="008502AD" w:rsidP="002230D7">
      <w:pPr>
        <w:numPr>
          <w:ilvl w:val="3"/>
          <w:numId w:val="42"/>
        </w:numPr>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u w:val="single"/>
        </w:rPr>
        <w:t xml:space="preserve">Na podstawie art. </w:t>
      </w:r>
      <w:r w:rsidR="00E946FB" w:rsidRPr="00975A9D">
        <w:rPr>
          <w:rFonts w:asciiTheme="minorHAnsi" w:hAnsiTheme="minorHAnsi" w:cstheme="minorHAnsi"/>
          <w:sz w:val="21"/>
          <w:szCs w:val="21"/>
          <w:u w:val="single"/>
        </w:rPr>
        <w:t>5k</w:t>
      </w:r>
      <w:r w:rsidR="00E946FB" w:rsidRPr="00975A9D">
        <w:rPr>
          <w:rFonts w:asciiTheme="minorHAnsi" w:hAnsiTheme="minorHAnsi" w:cstheme="minorHAnsi"/>
          <w:b/>
          <w:bCs/>
          <w:sz w:val="21"/>
          <w:szCs w:val="21"/>
        </w:rPr>
        <w:t xml:space="preserve"> </w:t>
      </w:r>
      <w:bookmarkStart w:id="17" w:name="_Hlk101336911"/>
      <w:r w:rsidR="00E946FB" w:rsidRPr="00975A9D">
        <w:rPr>
          <w:rFonts w:asciiTheme="minorHAnsi" w:hAnsiTheme="minorHAnsi" w:cstheme="minorHAnsi"/>
          <w:b/>
          <w:bCs/>
          <w:sz w:val="21"/>
          <w:szCs w:val="21"/>
        </w:rPr>
        <w:t xml:space="preserve">Rozporządzenia (UE ) 833/2014 </w:t>
      </w:r>
      <w:bookmarkEnd w:id="17"/>
      <w:r w:rsidR="00511581">
        <w:rPr>
          <w:rFonts w:asciiTheme="minorHAnsi" w:hAnsiTheme="minorHAnsi" w:cstheme="minorHAnsi"/>
          <w:sz w:val="21"/>
          <w:szCs w:val="21"/>
        </w:rPr>
        <w:t>ze zm.,</w:t>
      </w:r>
      <w:r w:rsidR="00E946FB" w:rsidRPr="00975A9D">
        <w:rPr>
          <w:rFonts w:asciiTheme="minorHAnsi" w:hAnsiTheme="minorHAnsi" w:cstheme="minorHAnsi"/>
          <w:b/>
          <w:bCs/>
          <w:sz w:val="21"/>
          <w:szCs w:val="21"/>
        </w:rPr>
        <w:t xml:space="preserve"> </w:t>
      </w:r>
      <w:r w:rsidR="00E946FB" w:rsidRPr="00975A9D">
        <w:rPr>
          <w:rFonts w:asciiTheme="minorHAnsi" w:hAnsiTheme="minorHAnsi" w:cstheme="minorHAnsi"/>
          <w:sz w:val="21"/>
          <w:szCs w:val="21"/>
        </w:rPr>
        <w:t>zakazuje się udzielania lub dalszego wykonywania wszelkich zamówień publicznych na rzecz lub z udziałem:</w:t>
      </w:r>
    </w:p>
    <w:p w14:paraId="5CE719E8" w14:textId="77777777" w:rsidR="00E946FB" w:rsidRPr="00975A9D" w:rsidRDefault="00E946FB" w:rsidP="002230D7">
      <w:pPr>
        <w:numPr>
          <w:ilvl w:val="2"/>
          <w:numId w:val="30"/>
        </w:numPr>
        <w:spacing w:line="280" w:lineRule="atLeast"/>
        <w:ind w:left="567" w:hanging="141"/>
        <w:jc w:val="both"/>
        <w:rPr>
          <w:rFonts w:asciiTheme="minorHAnsi" w:hAnsiTheme="minorHAnsi" w:cstheme="minorHAnsi"/>
          <w:sz w:val="21"/>
          <w:szCs w:val="21"/>
        </w:rPr>
      </w:pPr>
      <w:r w:rsidRPr="00975A9D">
        <w:rPr>
          <w:rFonts w:asciiTheme="minorHAnsi" w:hAnsiTheme="minorHAnsi" w:cstheme="minorHAnsi"/>
          <w:sz w:val="21"/>
          <w:szCs w:val="21"/>
        </w:rPr>
        <w:t>obywateli rosyjskich lub osób fizycznych lub prawnych, podmiotów lub organów z siedzibą w Rosji;</w:t>
      </w:r>
    </w:p>
    <w:p w14:paraId="28D9CC86" w14:textId="77777777" w:rsidR="00E946FB" w:rsidRPr="00975A9D" w:rsidRDefault="00E946FB" w:rsidP="002230D7">
      <w:pPr>
        <w:numPr>
          <w:ilvl w:val="2"/>
          <w:numId w:val="30"/>
        </w:numPr>
        <w:spacing w:line="280" w:lineRule="atLeast"/>
        <w:ind w:left="567" w:hanging="141"/>
        <w:jc w:val="both"/>
        <w:rPr>
          <w:rFonts w:asciiTheme="minorHAnsi" w:hAnsiTheme="minorHAnsi" w:cstheme="minorHAnsi"/>
          <w:sz w:val="21"/>
          <w:szCs w:val="21"/>
        </w:rPr>
      </w:pPr>
      <w:r w:rsidRPr="00975A9D">
        <w:rPr>
          <w:rFonts w:asciiTheme="minorHAnsi" w:hAnsiTheme="minorHAnsi" w:cstheme="minorHAnsi"/>
          <w:sz w:val="21"/>
          <w:szCs w:val="21"/>
        </w:rPr>
        <w:t>osób prawnych, podmiotów lub organów, do których prawa własności bezpośrednio lub pośrednio w ponad 50 % należą do podmiotu, o którym mowa w lit. a) niniejszego ustępu; lub</w:t>
      </w:r>
    </w:p>
    <w:p w14:paraId="4687F218" w14:textId="77777777" w:rsidR="00E946FB" w:rsidRPr="00975A9D" w:rsidRDefault="00E946FB" w:rsidP="002230D7">
      <w:pPr>
        <w:numPr>
          <w:ilvl w:val="2"/>
          <w:numId w:val="30"/>
        </w:numPr>
        <w:spacing w:line="280" w:lineRule="atLeast"/>
        <w:ind w:left="567" w:hanging="141"/>
        <w:jc w:val="both"/>
        <w:rPr>
          <w:rFonts w:asciiTheme="minorHAnsi" w:hAnsiTheme="minorHAnsi" w:cstheme="minorHAnsi"/>
          <w:sz w:val="21"/>
          <w:szCs w:val="21"/>
        </w:rPr>
      </w:pPr>
      <w:r w:rsidRPr="00975A9D">
        <w:rPr>
          <w:rFonts w:asciiTheme="minorHAnsi" w:hAnsiTheme="minorHAnsi" w:cstheme="minorHAnsi"/>
          <w:sz w:val="21"/>
          <w:szCs w:val="21"/>
        </w:rPr>
        <w:t>osób fizycznych lub prawnych, podmiotów lub organów działających w imieniu lub pod kierunkiem podmiotu, o którym mowa w lit. a) lub b) niniejszego ustępu,</w:t>
      </w:r>
    </w:p>
    <w:p w14:paraId="685F4C25" w14:textId="77777777" w:rsidR="00E946FB" w:rsidRPr="00975A9D" w:rsidRDefault="00E946FB" w:rsidP="00E946FB">
      <w:pPr>
        <w:tabs>
          <w:tab w:val="left" w:pos="284"/>
        </w:tabs>
        <w:spacing w:line="280" w:lineRule="atLeast"/>
        <w:ind w:left="284"/>
        <w:jc w:val="both"/>
        <w:rPr>
          <w:rFonts w:asciiTheme="minorHAnsi" w:hAnsiTheme="minorHAnsi" w:cstheme="minorHAnsi"/>
          <w:sz w:val="21"/>
          <w:szCs w:val="21"/>
        </w:rPr>
      </w:pPr>
      <w:r w:rsidRPr="00975A9D">
        <w:rPr>
          <w:rFonts w:asciiTheme="minorHAnsi" w:hAnsiTheme="minorHAnsi" w:cstheme="minorHAnsi"/>
          <w:sz w:val="21"/>
          <w:szCs w:val="21"/>
        </w:rPr>
        <w:t>w tym podwykonawców, dostawców lub podmiotów, na których zdolności polega się w rozumieniu dyrektyw w sprawie zamówień publicznych, w przypadku gdy przypada na nich ponad 10% wartości zamówienia.</w:t>
      </w:r>
    </w:p>
    <w:p w14:paraId="20F00EC6" w14:textId="7F1D7631" w:rsidR="008502AD" w:rsidRPr="00E946FB" w:rsidRDefault="00E946FB" w:rsidP="00E946FB">
      <w:pPr>
        <w:spacing w:line="280" w:lineRule="atLeast"/>
        <w:ind w:left="284"/>
        <w:jc w:val="both"/>
        <w:rPr>
          <w:rFonts w:asciiTheme="minorHAnsi" w:hAnsiTheme="minorHAnsi" w:cstheme="minorHAnsi"/>
          <w:sz w:val="21"/>
          <w:szCs w:val="21"/>
        </w:rPr>
      </w:pPr>
      <w:r w:rsidRPr="00975A9D">
        <w:rPr>
          <w:rFonts w:asciiTheme="minorHAnsi" w:hAnsiTheme="minorHAnsi" w:cstheme="minorHAnsi"/>
          <w:sz w:val="21"/>
          <w:szCs w:val="21"/>
        </w:rPr>
        <w:t>W przypadku zaistnienia okoliczności, o których mowa w art. 5k Rozporządzenia (UE) 833/2014 ze zm.</w:t>
      </w:r>
      <w:r w:rsidR="00511581">
        <w:rPr>
          <w:rFonts w:asciiTheme="minorHAnsi" w:hAnsiTheme="minorHAnsi" w:cstheme="minorHAnsi"/>
          <w:sz w:val="21"/>
          <w:szCs w:val="21"/>
        </w:rPr>
        <w:t xml:space="preserve">, </w:t>
      </w:r>
      <w:r w:rsidRPr="00975A9D">
        <w:rPr>
          <w:rFonts w:asciiTheme="minorHAnsi" w:hAnsiTheme="minorHAnsi" w:cstheme="minorHAnsi"/>
          <w:sz w:val="21"/>
          <w:szCs w:val="21"/>
        </w:rPr>
        <w:t>oferta wykonawcy zostanie odrzucona na podstawie art. 226 ust.1 pkt 2 lit. a Ustawy Pzp.</w:t>
      </w:r>
    </w:p>
    <w:p w14:paraId="1899B60E" w14:textId="77777777" w:rsidR="00980E1E" w:rsidRDefault="00980E1E" w:rsidP="00943130">
      <w:pPr>
        <w:tabs>
          <w:tab w:val="left" w:pos="284"/>
        </w:tabs>
        <w:spacing w:line="280" w:lineRule="atLeast"/>
        <w:jc w:val="both"/>
        <w:rPr>
          <w:rFonts w:asciiTheme="minorHAnsi" w:hAnsiTheme="minorHAnsi" w:cstheme="minorHAnsi"/>
          <w:sz w:val="21"/>
          <w:szCs w:val="21"/>
        </w:rPr>
      </w:pPr>
    </w:p>
    <w:p w14:paraId="5DCEDF4F" w14:textId="29675380" w:rsidR="001B7AE7" w:rsidRPr="00F95EF3" w:rsidRDefault="004442A8" w:rsidP="006E2D81">
      <w:pPr>
        <w:pStyle w:val="Nagwek1"/>
        <w:spacing w:beforeAutospacing="0" w:afterAutospacing="0" w:line="280" w:lineRule="atLeast"/>
        <w:rPr>
          <w:szCs w:val="21"/>
        </w:rPr>
      </w:pPr>
      <w:bookmarkStart w:id="18" w:name="_Toc178834898"/>
      <w:r w:rsidRPr="006662C1">
        <w:rPr>
          <w:szCs w:val="21"/>
        </w:rPr>
        <w:lastRenderedPageBreak/>
        <w:t>WARUNKI UDZIAŁU W POSTĘPOWANIU</w:t>
      </w:r>
      <w:bookmarkEnd w:id="18"/>
      <w:r w:rsidRPr="003B5A3A">
        <w:rPr>
          <w:szCs w:val="21"/>
        </w:rPr>
        <w:t xml:space="preserve"> </w:t>
      </w:r>
    </w:p>
    <w:p w14:paraId="06849073" w14:textId="77777777" w:rsidR="00F95EF3" w:rsidRDefault="00F95EF3" w:rsidP="006E2D81">
      <w:pPr>
        <w:pStyle w:val="Nagwek1"/>
        <w:numPr>
          <w:ilvl w:val="0"/>
          <w:numId w:val="0"/>
        </w:numPr>
        <w:spacing w:beforeAutospacing="0" w:afterAutospacing="0" w:line="280" w:lineRule="atLeast"/>
        <w:ind w:left="502"/>
        <w:rPr>
          <w:szCs w:val="21"/>
        </w:rPr>
      </w:pPr>
    </w:p>
    <w:p w14:paraId="77B5E043" w14:textId="7189BE5D" w:rsidR="00CD32C5" w:rsidRPr="003839A1" w:rsidRDefault="00CD32C5" w:rsidP="006E2D81">
      <w:pPr>
        <w:pStyle w:val="pkt"/>
        <w:numPr>
          <w:ilvl w:val="0"/>
          <w:numId w:val="10"/>
        </w:numPr>
        <w:tabs>
          <w:tab w:val="left" w:pos="284"/>
        </w:tabs>
        <w:spacing w:before="0" w:after="0" w:line="280" w:lineRule="atLeast"/>
        <w:ind w:left="284" w:hanging="284"/>
        <w:rPr>
          <w:rFonts w:asciiTheme="minorHAnsi" w:hAnsiTheme="minorHAnsi" w:cstheme="minorHAnsi"/>
          <w:sz w:val="21"/>
          <w:szCs w:val="21"/>
        </w:rPr>
      </w:pPr>
      <w:r w:rsidRPr="003B5A3A">
        <w:rPr>
          <w:rFonts w:cstheme="minorHAnsi"/>
          <w:sz w:val="21"/>
          <w:szCs w:val="21"/>
        </w:rPr>
        <w:t xml:space="preserve">O udzielenie zamówienia mogą ubiegać się wykonawcy, którzy </w:t>
      </w:r>
      <w:r w:rsidRPr="0065794B">
        <w:rPr>
          <w:rFonts w:cstheme="minorHAnsi"/>
          <w:b/>
          <w:bCs/>
          <w:sz w:val="21"/>
          <w:szCs w:val="21"/>
        </w:rPr>
        <w:t>nie podlegają wykluczeniu</w:t>
      </w:r>
      <w:r w:rsidRPr="003B5A3A">
        <w:rPr>
          <w:rFonts w:cstheme="minorHAnsi"/>
          <w:sz w:val="21"/>
          <w:szCs w:val="21"/>
        </w:rPr>
        <w:t xml:space="preserve"> oraz </w:t>
      </w:r>
      <w:r w:rsidRPr="003B5A3A">
        <w:rPr>
          <w:rFonts w:cstheme="minorHAnsi"/>
          <w:b/>
          <w:bCs/>
          <w:sz w:val="21"/>
          <w:szCs w:val="21"/>
        </w:rPr>
        <w:t>spełniają warunki udziału w postępowaniu</w:t>
      </w:r>
      <w:r w:rsidRPr="003B5A3A">
        <w:rPr>
          <w:rFonts w:cstheme="minorHAnsi"/>
          <w:sz w:val="21"/>
          <w:szCs w:val="21"/>
        </w:rPr>
        <w:t xml:space="preserve"> w zakresie</w:t>
      </w:r>
      <w:r w:rsidR="003B1CE4">
        <w:rPr>
          <w:rFonts w:cstheme="minorHAnsi"/>
          <w:sz w:val="21"/>
          <w:szCs w:val="21"/>
        </w:rPr>
        <w:t xml:space="preserve"> </w:t>
      </w:r>
      <w:r w:rsidR="003B1CE4" w:rsidRPr="003B1CE4">
        <w:rPr>
          <w:rFonts w:cstheme="minorHAnsi"/>
          <w:sz w:val="21"/>
          <w:szCs w:val="21"/>
        </w:rPr>
        <w:t xml:space="preserve">uprawnień do prowadzenia określonej działalności </w:t>
      </w:r>
      <w:r w:rsidR="003B1CE4" w:rsidRPr="003839A1">
        <w:rPr>
          <w:rFonts w:cstheme="minorHAnsi"/>
          <w:sz w:val="21"/>
          <w:szCs w:val="21"/>
        </w:rPr>
        <w:t>gospodarczej lub zawodowej</w:t>
      </w:r>
      <w:r w:rsidR="00F27A8C">
        <w:rPr>
          <w:rFonts w:cstheme="minorHAnsi"/>
          <w:sz w:val="21"/>
          <w:szCs w:val="21"/>
        </w:rPr>
        <w:t xml:space="preserve"> oraz</w:t>
      </w:r>
      <w:r w:rsidR="00F27A8C" w:rsidRPr="00F27A8C">
        <w:rPr>
          <w:rFonts w:asciiTheme="minorHAnsi" w:hAnsiTheme="minorHAnsi" w:cstheme="minorHAnsi"/>
          <w:sz w:val="22"/>
          <w:szCs w:val="22"/>
        </w:rPr>
        <w:t xml:space="preserve"> </w:t>
      </w:r>
      <w:r w:rsidR="00F27A8C" w:rsidRPr="00F27A8C">
        <w:rPr>
          <w:rFonts w:cstheme="minorHAnsi"/>
          <w:sz w:val="21"/>
          <w:szCs w:val="21"/>
        </w:rPr>
        <w:t>zdolności technicznej lub zawodowej</w:t>
      </w:r>
      <w:r w:rsidR="003B1CE4" w:rsidRPr="003839A1">
        <w:rPr>
          <w:rFonts w:cstheme="minorHAnsi"/>
          <w:sz w:val="21"/>
          <w:szCs w:val="21"/>
        </w:rPr>
        <w:t>.</w:t>
      </w:r>
    </w:p>
    <w:p w14:paraId="3A516CD9" w14:textId="18ADF14F" w:rsidR="003B1CE4" w:rsidRPr="003839A1" w:rsidRDefault="003B1CE4" w:rsidP="006E2D81">
      <w:pPr>
        <w:pStyle w:val="pkt"/>
        <w:numPr>
          <w:ilvl w:val="0"/>
          <w:numId w:val="10"/>
        </w:numPr>
        <w:tabs>
          <w:tab w:val="left" w:pos="284"/>
        </w:tabs>
        <w:spacing w:before="0" w:after="0" w:line="280" w:lineRule="atLeast"/>
        <w:ind w:left="284" w:hanging="284"/>
        <w:rPr>
          <w:rFonts w:asciiTheme="minorHAnsi" w:hAnsiTheme="minorHAnsi" w:cstheme="minorHAnsi"/>
          <w:sz w:val="21"/>
          <w:szCs w:val="21"/>
        </w:rPr>
      </w:pPr>
      <w:r w:rsidRPr="003839A1">
        <w:rPr>
          <w:rFonts w:asciiTheme="minorHAnsi" w:hAnsiTheme="minorHAnsi" w:cstheme="minorHAnsi"/>
          <w:sz w:val="21"/>
          <w:szCs w:val="21"/>
        </w:rPr>
        <w:t>Zamawiający odstępuje od określenia warunku udziału w postępowaniu dotyczącego:</w:t>
      </w:r>
      <w:r w:rsidR="00653A7F">
        <w:rPr>
          <w:rFonts w:asciiTheme="minorHAnsi" w:hAnsiTheme="minorHAnsi" w:cstheme="minorHAnsi"/>
          <w:sz w:val="21"/>
          <w:szCs w:val="21"/>
        </w:rPr>
        <w:t xml:space="preserve"> </w:t>
      </w:r>
      <w:r w:rsidRPr="003839A1">
        <w:rPr>
          <w:rFonts w:asciiTheme="minorHAnsi" w:hAnsiTheme="minorHAnsi" w:cstheme="minorHAnsi"/>
          <w:sz w:val="21"/>
          <w:szCs w:val="21"/>
        </w:rPr>
        <w:t>zdolności do występowania w obrocie gospodarczym</w:t>
      </w:r>
      <w:r w:rsidR="00F27A8C">
        <w:rPr>
          <w:rFonts w:asciiTheme="minorHAnsi" w:hAnsiTheme="minorHAnsi" w:cstheme="minorHAnsi"/>
          <w:sz w:val="21"/>
          <w:szCs w:val="21"/>
        </w:rPr>
        <w:t xml:space="preserve"> oraz </w:t>
      </w:r>
      <w:r w:rsidRPr="003839A1">
        <w:rPr>
          <w:rFonts w:asciiTheme="minorHAnsi" w:hAnsiTheme="minorHAnsi" w:cstheme="minorHAnsi"/>
          <w:sz w:val="21"/>
          <w:szCs w:val="21"/>
        </w:rPr>
        <w:t>sytuacji ekonomicznej lub finansowej.</w:t>
      </w:r>
    </w:p>
    <w:p w14:paraId="625768DD" w14:textId="33EC2F9C" w:rsidR="002F269A" w:rsidRPr="00677545" w:rsidRDefault="002F269A" w:rsidP="006E2D81">
      <w:pPr>
        <w:pStyle w:val="pkt"/>
        <w:numPr>
          <w:ilvl w:val="0"/>
          <w:numId w:val="10"/>
        </w:numPr>
        <w:tabs>
          <w:tab w:val="left" w:pos="284"/>
        </w:tabs>
        <w:spacing w:before="0" w:after="0" w:line="280" w:lineRule="atLeast"/>
        <w:ind w:left="284" w:hanging="284"/>
        <w:rPr>
          <w:rFonts w:asciiTheme="minorHAnsi" w:hAnsiTheme="minorHAnsi" w:cstheme="minorHAnsi"/>
          <w:sz w:val="21"/>
          <w:szCs w:val="21"/>
        </w:rPr>
      </w:pPr>
      <w:r w:rsidRPr="005C2267">
        <w:rPr>
          <w:rFonts w:cstheme="minorHAnsi"/>
          <w:sz w:val="21"/>
          <w:szCs w:val="21"/>
        </w:rPr>
        <w:t>Wykonawca spełni warunek udziału w postępowaniu dotyczący uprawnień do prowadzenia działalności gospodarczej jeżeli</w:t>
      </w:r>
      <w:r w:rsidR="007E4AAA">
        <w:rPr>
          <w:rFonts w:cstheme="minorHAnsi"/>
          <w:sz w:val="21"/>
          <w:szCs w:val="21"/>
        </w:rPr>
        <w:t xml:space="preserve"> </w:t>
      </w:r>
      <w:r w:rsidR="007E4AAA" w:rsidRPr="00677545">
        <w:rPr>
          <w:rFonts w:cstheme="minorHAnsi"/>
          <w:sz w:val="21"/>
          <w:szCs w:val="21"/>
        </w:rPr>
        <w:t>wykaże posiadanie uprawnie</w:t>
      </w:r>
      <w:r w:rsidR="00653A7F" w:rsidRPr="00677545">
        <w:rPr>
          <w:rFonts w:cstheme="minorHAnsi"/>
          <w:sz w:val="21"/>
          <w:szCs w:val="21"/>
        </w:rPr>
        <w:t>nia</w:t>
      </w:r>
      <w:r w:rsidRPr="00677545">
        <w:rPr>
          <w:rFonts w:cstheme="minorHAnsi"/>
          <w:sz w:val="21"/>
          <w:szCs w:val="21"/>
        </w:rPr>
        <w:t>:</w:t>
      </w:r>
    </w:p>
    <w:p w14:paraId="4E5EC991" w14:textId="640F3153" w:rsidR="002F269A" w:rsidRPr="00F068F7" w:rsidRDefault="002F269A" w:rsidP="006E2D81">
      <w:pPr>
        <w:pStyle w:val="pkt"/>
        <w:tabs>
          <w:tab w:val="left" w:pos="567"/>
        </w:tabs>
        <w:spacing w:before="0" w:after="0" w:line="280" w:lineRule="atLeast"/>
        <w:ind w:left="567" w:hanging="283"/>
        <w:rPr>
          <w:rFonts w:asciiTheme="minorHAnsi" w:hAnsiTheme="minorHAnsi" w:cstheme="minorHAnsi"/>
          <w:sz w:val="21"/>
          <w:szCs w:val="21"/>
        </w:rPr>
      </w:pPr>
      <w:r w:rsidRPr="00F068F7">
        <w:rPr>
          <w:rFonts w:cstheme="minorHAnsi"/>
          <w:sz w:val="21"/>
          <w:szCs w:val="21"/>
        </w:rPr>
        <w:t>1)</w:t>
      </w:r>
      <w:r w:rsidRPr="00F068F7">
        <w:rPr>
          <w:rFonts w:cstheme="minorHAnsi"/>
          <w:sz w:val="21"/>
          <w:szCs w:val="21"/>
        </w:rPr>
        <w:tab/>
        <w:t xml:space="preserve">w zakresie obrotu energią elektryczną, tj. posiada ważną </w:t>
      </w:r>
      <w:r w:rsidRPr="00F068F7">
        <w:rPr>
          <w:rFonts w:cstheme="minorHAnsi"/>
          <w:b/>
          <w:bCs/>
          <w:sz w:val="21"/>
          <w:szCs w:val="21"/>
        </w:rPr>
        <w:t>Koncesję</w:t>
      </w:r>
      <w:r w:rsidRPr="00F068F7">
        <w:rPr>
          <w:rFonts w:cstheme="minorHAnsi"/>
          <w:sz w:val="21"/>
          <w:szCs w:val="21"/>
        </w:rPr>
        <w:t xml:space="preserve"> w zakresie obrotu energią elektryczną wydaną przez Prezesa Urzędu Regulacji Energetyki </w:t>
      </w:r>
    </w:p>
    <w:p w14:paraId="25678D01" w14:textId="77777777" w:rsidR="002F269A" w:rsidRPr="00F068F7" w:rsidRDefault="002F269A" w:rsidP="006E2D81">
      <w:pPr>
        <w:pStyle w:val="pkt"/>
        <w:tabs>
          <w:tab w:val="left" w:pos="284"/>
        </w:tabs>
        <w:spacing w:before="0" w:after="0" w:line="280" w:lineRule="atLeast"/>
        <w:ind w:left="284" w:firstLine="425"/>
        <w:rPr>
          <w:rFonts w:asciiTheme="minorHAnsi" w:hAnsiTheme="minorHAnsi" w:cstheme="minorHAnsi"/>
          <w:sz w:val="21"/>
          <w:szCs w:val="21"/>
        </w:rPr>
      </w:pPr>
      <w:r w:rsidRPr="00F068F7">
        <w:rPr>
          <w:rFonts w:cstheme="minorHAnsi"/>
          <w:sz w:val="21"/>
          <w:szCs w:val="21"/>
        </w:rPr>
        <w:t xml:space="preserve">oraz </w:t>
      </w:r>
    </w:p>
    <w:p w14:paraId="425A05F8" w14:textId="0A767B31" w:rsidR="00CD32C5" w:rsidRPr="00F068F7" w:rsidRDefault="002F269A" w:rsidP="006E2D81">
      <w:pPr>
        <w:pStyle w:val="pkt"/>
        <w:tabs>
          <w:tab w:val="left" w:pos="284"/>
        </w:tabs>
        <w:spacing w:before="0" w:after="0" w:line="280" w:lineRule="atLeast"/>
        <w:ind w:left="567" w:hanging="283"/>
        <w:rPr>
          <w:rFonts w:asciiTheme="minorHAnsi" w:hAnsiTheme="minorHAnsi" w:cstheme="minorHAnsi"/>
          <w:sz w:val="21"/>
          <w:szCs w:val="21"/>
        </w:rPr>
      </w:pPr>
      <w:r w:rsidRPr="00F068F7">
        <w:rPr>
          <w:rFonts w:cstheme="minorHAnsi"/>
          <w:sz w:val="21"/>
          <w:szCs w:val="21"/>
        </w:rPr>
        <w:t>2)</w:t>
      </w:r>
      <w:r w:rsidRPr="00F068F7">
        <w:rPr>
          <w:rFonts w:cstheme="minorHAnsi"/>
          <w:sz w:val="21"/>
          <w:szCs w:val="21"/>
        </w:rPr>
        <w:tab/>
        <w:t xml:space="preserve">w zakresie dystrybucji energii elektrycznej, tj. posiada ważną </w:t>
      </w:r>
      <w:r w:rsidRPr="00F068F7">
        <w:rPr>
          <w:rFonts w:cstheme="minorHAnsi"/>
          <w:b/>
          <w:bCs/>
          <w:sz w:val="21"/>
          <w:szCs w:val="21"/>
        </w:rPr>
        <w:t>Koncesję</w:t>
      </w:r>
      <w:r w:rsidRPr="00F068F7">
        <w:rPr>
          <w:rFonts w:cstheme="minorHAnsi"/>
          <w:sz w:val="21"/>
          <w:szCs w:val="21"/>
        </w:rPr>
        <w:t xml:space="preserve"> w zakresie dystrybucji energii elektrycznej wydaną przez Prezesa Urzędu Regulacji Energetyki </w:t>
      </w:r>
      <w:r w:rsidRPr="00F068F7">
        <w:rPr>
          <w:rFonts w:cstheme="minorHAnsi"/>
          <w:b/>
          <w:bCs/>
          <w:sz w:val="21"/>
          <w:szCs w:val="21"/>
        </w:rPr>
        <w:t>lub</w:t>
      </w:r>
      <w:r w:rsidRPr="00F068F7">
        <w:rPr>
          <w:rFonts w:cstheme="minorHAnsi"/>
          <w:sz w:val="21"/>
          <w:szCs w:val="21"/>
        </w:rPr>
        <w:t xml:space="preserve">, jeżeli wykonawca nie jest właścicielem sieci dystrybucyjnej, posiada ważną </w:t>
      </w:r>
      <w:r w:rsidRPr="00F068F7">
        <w:rPr>
          <w:rFonts w:cstheme="minorHAnsi"/>
          <w:b/>
          <w:bCs/>
          <w:sz w:val="21"/>
          <w:szCs w:val="21"/>
        </w:rPr>
        <w:t>Umowę</w:t>
      </w:r>
      <w:r w:rsidRPr="00F068F7">
        <w:rPr>
          <w:rFonts w:cstheme="minorHAnsi"/>
          <w:sz w:val="21"/>
          <w:szCs w:val="21"/>
        </w:rPr>
        <w:t xml:space="preserve"> dystrybucji dla usługi kompleksowej zawartej z Operatorem Systemu Dystrybucyjnego na świadczenie usług dystrybucji energii elektrycznej na obszarze, na którym znajdują się punkty poboru opisane w </w:t>
      </w:r>
      <w:r w:rsidRPr="00F068F7">
        <w:rPr>
          <w:rFonts w:cstheme="minorHAnsi"/>
          <w:b/>
          <w:bCs/>
          <w:sz w:val="21"/>
          <w:szCs w:val="21"/>
        </w:rPr>
        <w:t>Załączniku nr 1</w:t>
      </w:r>
      <w:r w:rsidRPr="00F068F7">
        <w:rPr>
          <w:rFonts w:cstheme="minorHAnsi"/>
          <w:sz w:val="21"/>
          <w:szCs w:val="21"/>
        </w:rPr>
        <w:t xml:space="preserve"> do SWZ, w tym w zakresie dystrybucji energii elektrycznej wytworzonej w mikroinstalacji.</w:t>
      </w:r>
    </w:p>
    <w:p w14:paraId="332FC31D" w14:textId="77777777" w:rsidR="00F27A8C" w:rsidRPr="00F068F7" w:rsidRDefault="00F27A8C" w:rsidP="00F27A8C">
      <w:pPr>
        <w:pStyle w:val="Akapitzlist"/>
        <w:numPr>
          <w:ilvl w:val="0"/>
          <w:numId w:val="10"/>
        </w:numPr>
        <w:tabs>
          <w:tab w:val="left" w:pos="284"/>
        </w:tabs>
        <w:suppressAutoHyphens w:val="0"/>
        <w:autoSpaceDE w:val="0"/>
        <w:autoSpaceDN w:val="0"/>
        <w:spacing w:line="280" w:lineRule="atLeast"/>
        <w:ind w:left="284" w:hanging="284"/>
        <w:jc w:val="both"/>
        <w:rPr>
          <w:rFonts w:asciiTheme="minorHAnsi" w:hAnsiTheme="minorHAnsi" w:cstheme="minorHAnsi"/>
          <w:sz w:val="21"/>
          <w:szCs w:val="21"/>
          <w:lang w:eastAsia="en-US"/>
        </w:rPr>
      </w:pPr>
      <w:r w:rsidRPr="00F068F7">
        <w:rPr>
          <w:rFonts w:asciiTheme="minorHAnsi" w:hAnsiTheme="minorHAnsi" w:cstheme="minorHAnsi"/>
          <w:sz w:val="21"/>
          <w:szCs w:val="21"/>
        </w:rPr>
        <w:t xml:space="preserve">Wykonawca spełni warunek udziału w postępowaniu dotyczący zdolności technicznej lub zawodowej, jeżeli wykaże, że wykonał należycie, w okresie ostatnich 3 lat, a jeżeli okres prowadzenia działalności jest krótszy to w tym okresie: </w:t>
      </w:r>
    </w:p>
    <w:p w14:paraId="4A5CF9A4" w14:textId="5BAA5D52" w:rsidR="00F27A8C" w:rsidRPr="00F068F7" w:rsidRDefault="00F27A8C" w:rsidP="00F27A8C">
      <w:pPr>
        <w:pStyle w:val="Akapitzlist"/>
        <w:numPr>
          <w:ilvl w:val="5"/>
          <w:numId w:val="10"/>
        </w:numPr>
        <w:tabs>
          <w:tab w:val="left" w:pos="709"/>
          <w:tab w:val="left" w:pos="993"/>
        </w:tabs>
        <w:suppressAutoHyphens w:val="0"/>
        <w:autoSpaceDE w:val="0"/>
        <w:autoSpaceDN w:val="0"/>
        <w:spacing w:line="280" w:lineRule="atLeast"/>
        <w:ind w:hanging="503"/>
        <w:jc w:val="both"/>
        <w:rPr>
          <w:rFonts w:asciiTheme="minorHAnsi" w:hAnsiTheme="minorHAnsi" w:cstheme="minorHAnsi"/>
          <w:sz w:val="21"/>
          <w:szCs w:val="21"/>
          <w:lang w:eastAsia="en-US"/>
        </w:rPr>
      </w:pPr>
      <w:r w:rsidRPr="00F068F7">
        <w:rPr>
          <w:rFonts w:asciiTheme="minorHAnsi" w:hAnsiTheme="minorHAnsi" w:cstheme="minorHAnsi"/>
          <w:sz w:val="21"/>
          <w:szCs w:val="21"/>
          <w:lang w:eastAsia="en-US"/>
        </w:rPr>
        <w:t xml:space="preserve">dostawy energii elektrycznej o łącznym wolumenie nie mniejszym niż </w:t>
      </w:r>
      <w:r w:rsidR="00214E57" w:rsidRPr="00F068F7">
        <w:rPr>
          <w:rFonts w:asciiTheme="minorHAnsi" w:hAnsiTheme="minorHAnsi" w:cstheme="minorHAnsi"/>
          <w:b/>
          <w:sz w:val="21"/>
          <w:szCs w:val="21"/>
          <w:lang w:eastAsia="en-US"/>
        </w:rPr>
        <w:t>500</w:t>
      </w:r>
      <w:r w:rsidRPr="00F068F7">
        <w:rPr>
          <w:rFonts w:asciiTheme="minorHAnsi" w:hAnsiTheme="minorHAnsi" w:cstheme="minorHAnsi"/>
          <w:b/>
          <w:sz w:val="21"/>
          <w:szCs w:val="21"/>
          <w:lang w:eastAsia="en-US"/>
        </w:rPr>
        <w:t xml:space="preserve"> 000</w:t>
      </w:r>
      <w:r w:rsidRPr="00F068F7">
        <w:rPr>
          <w:rFonts w:asciiTheme="minorHAnsi" w:hAnsiTheme="minorHAnsi" w:cstheme="minorHAnsi"/>
          <w:sz w:val="21"/>
          <w:szCs w:val="21"/>
          <w:lang w:eastAsia="en-US"/>
        </w:rPr>
        <w:t xml:space="preserve"> </w:t>
      </w:r>
      <w:r w:rsidRPr="00F068F7">
        <w:rPr>
          <w:rFonts w:asciiTheme="minorHAnsi" w:hAnsiTheme="minorHAnsi" w:cstheme="minorHAnsi"/>
          <w:b/>
          <w:bCs/>
          <w:sz w:val="21"/>
          <w:szCs w:val="21"/>
          <w:lang w:eastAsia="en-US"/>
        </w:rPr>
        <w:t>kWh</w:t>
      </w:r>
      <w:r w:rsidRPr="00F068F7">
        <w:rPr>
          <w:rFonts w:asciiTheme="minorHAnsi" w:hAnsiTheme="minorHAnsi" w:cstheme="minorHAnsi"/>
          <w:sz w:val="21"/>
          <w:szCs w:val="21"/>
          <w:lang w:eastAsia="en-US"/>
        </w:rPr>
        <w:t xml:space="preserve"> </w:t>
      </w:r>
    </w:p>
    <w:p w14:paraId="6BE1D4B4" w14:textId="77777777" w:rsidR="00F27A8C" w:rsidRPr="00F068F7" w:rsidRDefault="00F27A8C" w:rsidP="00F27A8C">
      <w:pPr>
        <w:pStyle w:val="Akapitzlist"/>
        <w:tabs>
          <w:tab w:val="left" w:pos="284"/>
        </w:tabs>
        <w:suppressAutoHyphens w:val="0"/>
        <w:autoSpaceDE w:val="0"/>
        <w:autoSpaceDN w:val="0"/>
        <w:spacing w:line="280" w:lineRule="atLeast"/>
        <w:ind w:left="284" w:firstLine="850"/>
        <w:jc w:val="both"/>
        <w:rPr>
          <w:rFonts w:asciiTheme="minorHAnsi" w:hAnsiTheme="minorHAnsi" w:cstheme="minorHAnsi"/>
          <w:sz w:val="21"/>
          <w:szCs w:val="21"/>
          <w:lang w:eastAsia="en-US"/>
        </w:rPr>
      </w:pPr>
      <w:r w:rsidRPr="00F068F7">
        <w:rPr>
          <w:rFonts w:asciiTheme="minorHAnsi" w:hAnsiTheme="minorHAnsi" w:cstheme="minorHAnsi"/>
          <w:sz w:val="21"/>
          <w:szCs w:val="21"/>
          <w:lang w:eastAsia="en-US"/>
        </w:rPr>
        <w:t xml:space="preserve">oraz </w:t>
      </w:r>
    </w:p>
    <w:p w14:paraId="48512384" w14:textId="5019316F" w:rsidR="00F27A8C" w:rsidRPr="00F068F7" w:rsidRDefault="00F27A8C" w:rsidP="002230D7">
      <w:pPr>
        <w:pStyle w:val="Akapitzlist"/>
        <w:numPr>
          <w:ilvl w:val="2"/>
          <w:numId w:val="42"/>
        </w:numPr>
        <w:tabs>
          <w:tab w:val="left" w:pos="284"/>
          <w:tab w:val="left" w:pos="709"/>
          <w:tab w:val="left" w:pos="851"/>
        </w:tabs>
        <w:suppressAutoHyphens w:val="0"/>
        <w:autoSpaceDE w:val="0"/>
        <w:autoSpaceDN w:val="0"/>
        <w:spacing w:line="280" w:lineRule="atLeast"/>
        <w:ind w:hanging="1309"/>
        <w:jc w:val="both"/>
        <w:rPr>
          <w:rFonts w:cs="Calibri"/>
          <w:sz w:val="21"/>
          <w:szCs w:val="21"/>
        </w:rPr>
      </w:pPr>
      <w:r w:rsidRPr="00F068F7">
        <w:rPr>
          <w:rFonts w:asciiTheme="minorHAnsi" w:hAnsiTheme="minorHAnsi" w:cstheme="minorHAnsi"/>
          <w:sz w:val="21"/>
          <w:szCs w:val="21"/>
          <w:lang w:eastAsia="en-US"/>
        </w:rPr>
        <w:t xml:space="preserve"> dostawy energii elektrycznej do co najmniej </w:t>
      </w:r>
      <w:r w:rsidR="00214E57" w:rsidRPr="00F068F7">
        <w:rPr>
          <w:rFonts w:asciiTheme="minorHAnsi" w:hAnsiTheme="minorHAnsi" w:cstheme="minorHAnsi"/>
          <w:b/>
          <w:bCs/>
          <w:sz w:val="21"/>
          <w:szCs w:val="21"/>
          <w:lang w:eastAsia="en-US"/>
        </w:rPr>
        <w:t>2</w:t>
      </w:r>
      <w:r w:rsidR="003C0AD2" w:rsidRPr="00F068F7">
        <w:rPr>
          <w:rFonts w:asciiTheme="minorHAnsi" w:hAnsiTheme="minorHAnsi" w:cstheme="minorHAnsi"/>
          <w:b/>
          <w:bCs/>
          <w:sz w:val="21"/>
          <w:szCs w:val="21"/>
          <w:lang w:eastAsia="en-US"/>
        </w:rPr>
        <w:t>5</w:t>
      </w:r>
      <w:r w:rsidRPr="00F068F7">
        <w:rPr>
          <w:rFonts w:asciiTheme="minorHAnsi" w:hAnsiTheme="minorHAnsi" w:cstheme="minorHAnsi"/>
          <w:b/>
          <w:bCs/>
          <w:sz w:val="21"/>
          <w:szCs w:val="21"/>
          <w:lang w:eastAsia="en-US"/>
        </w:rPr>
        <w:t xml:space="preserve"> PPE</w:t>
      </w:r>
    </w:p>
    <w:p w14:paraId="1896ABA1" w14:textId="77777777" w:rsidR="00837258" w:rsidRPr="00837258" w:rsidRDefault="00837258" w:rsidP="00837258">
      <w:pPr>
        <w:pStyle w:val="Akapitzlist"/>
        <w:tabs>
          <w:tab w:val="left" w:pos="284"/>
        </w:tabs>
        <w:suppressAutoHyphens w:val="0"/>
        <w:autoSpaceDE w:val="0"/>
        <w:autoSpaceDN w:val="0"/>
        <w:spacing w:line="280" w:lineRule="atLeast"/>
        <w:ind w:left="284"/>
        <w:jc w:val="both"/>
        <w:rPr>
          <w:rFonts w:asciiTheme="minorHAnsi" w:hAnsiTheme="minorHAnsi" w:cstheme="minorHAnsi"/>
          <w:color w:val="244061" w:themeColor="accent1" w:themeShade="80"/>
          <w:sz w:val="21"/>
          <w:szCs w:val="21"/>
          <w:lang w:eastAsia="en-US"/>
        </w:rPr>
      </w:pPr>
      <w:r w:rsidRPr="00837258">
        <w:rPr>
          <w:rFonts w:asciiTheme="minorHAnsi" w:hAnsiTheme="minorHAnsi" w:cstheme="minorHAnsi"/>
          <w:sz w:val="21"/>
          <w:szCs w:val="21"/>
          <w:lang w:eastAsia="en-US"/>
        </w:rPr>
        <w:t xml:space="preserve">Zamawiający nie określa w ramach ilu umów/kontraktów dostawy zostały wykonane. </w:t>
      </w:r>
    </w:p>
    <w:p w14:paraId="58189292" w14:textId="6DF796F5" w:rsidR="00837258" w:rsidRPr="00837258" w:rsidRDefault="00837258" w:rsidP="00837258">
      <w:pPr>
        <w:tabs>
          <w:tab w:val="left" w:pos="284"/>
        </w:tabs>
        <w:suppressAutoHyphens w:val="0"/>
        <w:autoSpaceDE w:val="0"/>
        <w:autoSpaceDN w:val="0"/>
        <w:spacing w:line="280" w:lineRule="atLeast"/>
        <w:ind w:left="284"/>
        <w:jc w:val="both"/>
        <w:rPr>
          <w:rFonts w:asciiTheme="minorHAnsi" w:hAnsiTheme="minorHAnsi" w:cstheme="minorHAnsi"/>
          <w:sz w:val="21"/>
          <w:szCs w:val="21"/>
          <w:lang w:eastAsia="en-US"/>
        </w:rPr>
      </w:pPr>
      <w:r w:rsidRPr="00837258">
        <w:rPr>
          <w:rFonts w:asciiTheme="minorHAnsi" w:hAnsiTheme="minorHAnsi" w:cstheme="minorHAnsi"/>
          <w:sz w:val="21"/>
          <w:szCs w:val="21"/>
          <w:lang w:eastAsia="en-US"/>
        </w:rPr>
        <w:t>W przypadku wykazania dostaw, realizowanych w oparciu o umowę niezakończoną przed upływem terminu składania ofert w postępowaniu, zamawiający uwzględni wartość tej ich części, która do upływu ww. terminu została faktycznie zrealizowana.</w:t>
      </w:r>
    </w:p>
    <w:p w14:paraId="1B3321AF" w14:textId="04F8CE8C" w:rsidR="000D67C8" w:rsidRPr="003B5A3A" w:rsidRDefault="000D67C8" w:rsidP="006E2D81">
      <w:pPr>
        <w:pStyle w:val="Akapitzlist"/>
        <w:numPr>
          <w:ilvl w:val="0"/>
          <w:numId w:val="10"/>
        </w:numPr>
        <w:tabs>
          <w:tab w:val="left" w:pos="284"/>
        </w:tabs>
        <w:suppressAutoHyphens w:val="0"/>
        <w:autoSpaceDE w:val="0"/>
        <w:autoSpaceDN w:val="0"/>
        <w:spacing w:line="280" w:lineRule="atLeast"/>
        <w:ind w:left="284" w:hanging="284"/>
        <w:jc w:val="both"/>
        <w:rPr>
          <w:rFonts w:cs="Calibri"/>
          <w:sz w:val="21"/>
          <w:szCs w:val="21"/>
        </w:rPr>
      </w:pPr>
      <w:r w:rsidRPr="003B5A3A">
        <w:rPr>
          <w:rFonts w:cs="Calibri"/>
          <w:sz w:val="21"/>
          <w:szCs w:val="21"/>
        </w:rPr>
        <w:t xml:space="preserve">Zgodnie z treścią art. 117 ust. 2 </w:t>
      </w:r>
      <w:r w:rsidR="00240E01">
        <w:rPr>
          <w:rFonts w:cs="Calibri"/>
          <w:sz w:val="21"/>
          <w:szCs w:val="21"/>
        </w:rPr>
        <w:t>Ustawy</w:t>
      </w:r>
      <w:r w:rsidRPr="003B5A3A">
        <w:rPr>
          <w:rFonts w:cs="Calibri"/>
          <w:sz w:val="21"/>
          <w:szCs w:val="21"/>
        </w:rPr>
        <w:t xml:space="preserve"> Pzp 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to on zrealizuje </w:t>
      </w:r>
      <w:r>
        <w:rPr>
          <w:rFonts w:cs="Calibri"/>
          <w:sz w:val="21"/>
          <w:szCs w:val="21"/>
        </w:rPr>
        <w:t>kompleksową</w:t>
      </w:r>
      <w:r w:rsidRPr="003B5A3A">
        <w:rPr>
          <w:rFonts w:cs="Calibri"/>
          <w:sz w:val="21"/>
          <w:szCs w:val="21"/>
        </w:rPr>
        <w:t xml:space="preserve"> energii elektrycznej. W takim przypadku wykonawcy wspólnie ubiegający się o udzielenie zamówienia dołączają do oferty oświadczenie, z którego wynika, który z wykonawców realizować będzie przedmiot zamówienia wg wzoru stanowiącego </w:t>
      </w:r>
      <w:r w:rsidRPr="003B5A3A">
        <w:rPr>
          <w:rFonts w:cs="Calibri"/>
          <w:b/>
          <w:bCs/>
          <w:sz w:val="21"/>
          <w:szCs w:val="21"/>
        </w:rPr>
        <w:t>Załącznik nr 7</w:t>
      </w:r>
      <w:r w:rsidRPr="003B5A3A">
        <w:rPr>
          <w:rFonts w:cs="Calibri"/>
          <w:sz w:val="21"/>
          <w:szCs w:val="21"/>
        </w:rPr>
        <w:t xml:space="preserve"> do SWZ.</w:t>
      </w:r>
    </w:p>
    <w:p w14:paraId="114C92F6" w14:textId="77FAA33D" w:rsidR="00C5155B" w:rsidRPr="00677545" w:rsidRDefault="00C5155B" w:rsidP="006E2D81">
      <w:pPr>
        <w:numPr>
          <w:ilvl w:val="0"/>
          <w:numId w:val="10"/>
        </w:numPr>
        <w:shd w:val="clear" w:color="auto" w:fill="FFFFFF"/>
        <w:tabs>
          <w:tab w:val="left" w:pos="284"/>
        </w:tabs>
        <w:suppressAutoHyphens w:val="0"/>
        <w:autoSpaceDE w:val="0"/>
        <w:autoSpaceDN w:val="0"/>
        <w:spacing w:line="280" w:lineRule="atLeast"/>
        <w:ind w:left="284" w:hanging="284"/>
        <w:jc w:val="both"/>
        <w:rPr>
          <w:rFonts w:cs="Calibri"/>
          <w:sz w:val="21"/>
          <w:szCs w:val="21"/>
        </w:rPr>
      </w:pPr>
      <w:r w:rsidRPr="00677545">
        <w:rPr>
          <w:rFonts w:cs="Calibri"/>
          <w:sz w:val="21"/>
          <w:szCs w:val="21"/>
        </w:rPr>
        <w:t>Zgodnie z art. 118 ust. 3 ustawy Pzp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CD3B8FF" w14:textId="69CDA555" w:rsidR="000D67C8" w:rsidRDefault="000D67C8" w:rsidP="006E2D81">
      <w:pPr>
        <w:numPr>
          <w:ilvl w:val="0"/>
          <w:numId w:val="10"/>
        </w:numPr>
        <w:shd w:val="clear" w:color="auto" w:fill="FFFFFF"/>
        <w:tabs>
          <w:tab w:val="left" w:pos="284"/>
        </w:tabs>
        <w:suppressAutoHyphens w:val="0"/>
        <w:autoSpaceDE w:val="0"/>
        <w:autoSpaceDN w:val="0"/>
        <w:spacing w:line="280" w:lineRule="atLeast"/>
        <w:ind w:left="284" w:hanging="284"/>
        <w:jc w:val="both"/>
        <w:rPr>
          <w:rFonts w:cs="Calibri"/>
          <w:sz w:val="21"/>
          <w:szCs w:val="21"/>
        </w:rPr>
      </w:pPr>
      <w:r w:rsidRPr="003B5A3A">
        <w:rPr>
          <w:rFonts w:cs="Calibri"/>
          <w:sz w:val="21"/>
          <w:szCs w:val="21"/>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1B23F4A7" w14:textId="48E1FFFC" w:rsidR="002F269A" w:rsidRPr="003B5A3A" w:rsidRDefault="002F269A" w:rsidP="006E2D81">
      <w:pPr>
        <w:numPr>
          <w:ilvl w:val="0"/>
          <w:numId w:val="10"/>
        </w:numPr>
        <w:shd w:val="clear" w:color="auto" w:fill="FFFFFF"/>
        <w:tabs>
          <w:tab w:val="left" w:pos="284"/>
        </w:tabs>
        <w:suppressAutoHyphens w:val="0"/>
        <w:autoSpaceDE w:val="0"/>
        <w:autoSpaceDN w:val="0"/>
        <w:spacing w:line="280" w:lineRule="atLeast"/>
        <w:ind w:left="284" w:hanging="284"/>
        <w:jc w:val="both"/>
        <w:rPr>
          <w:rFonts w:cs="Calibri"/>
          <w:sz w:val="21"/>
          <w:szCs w:val="21"/>
        </w:rPr>
      </w:pPr>
      <w:r w:rsidRPr="002F269A">
        <w:rPr>
          <w:rFonts w:cs="Calibri"/>
          <w:sz w:val="21"/>
          <w:szCs w:val="21"/>
        </w:rPr>
        <w:t>Wspólnicy spółki cywilnej są traktowani jak wykonawcy składający ofertę wspólną</w:t>
      </w:r>
      <w:r>
        <w:rPr>
          <w:rFonts w:cs="Calibri"/>
          <w:sz w:val="21"/>
          <w:szCs w:val="21"/>
        </w:rPr>
        <w:t>.</w:t>
      </w:r>
    </w:p>
    <w:p w14:paraId="10D5CE84" w14:textId="77777777" w:rsidR="00D00CB7" w:rsidRDefault="000D67C8" w:rsidP="006E2D81">
      <w:pPr>
        <w:numPr>
          <w:ilvl w:val="0"/>
          <w:numId w:val="10"/>
        </w:numPr>
        <w:shd w:val="clear" w:color="auto" w:fill="FFFFFF"/>
        <w:tabs>
          <w:tab w:val="left" w:pos="284"/>
        </w:tabs>
        <w:suppressAutoHyphens w:val="0"/>
        <w:autoSpaceDE w:val="0"/>
        <w:autoSpaceDN w:val="0"/>
        <w:spacing w:line="280" w:lineRule="atLeast"/>
        <w:ind w:left="284" w:hanging="284"/>
        <w:jc w:val="both"/>
        <w:rPr>
          <w:rFonts w:cs="Calibri"/>
          <w:sz w:val="21"/>
          <w:szCs w:val="21"/>
        </w:rPr>
      </w:pPr>
      <w:r w:rsidRPr="003B5A3A">
        <w:rPr>
          <w:rFonts w:cs="Calibri"/>
          <w:sz w:val="21"/>
          <w:szCs w:val="21"/>
        </w:rPr>
        <w:t>Przepisy dotyczące wykonawcy stosuje się odpowiednio do wykonawców wspólnie ubiegających się o udzielenie zamówienia.</w:t>
      </w:r>
    </w:p>
    <w:p w14:paraId="0FB59094" w14:textId="77777777" w:rsidR="00D00CB7" w:rsidRDefault="00D00CB7" w:rsidP="006E2D81">
      <w:pPr>
        <w:shd w:val="clear" w:color="auto" w:fill="FFFFFF"/>
        <w:tabs>
          <w:tab w:val="left" w:pos="284"/>
        </w:tabs>
        <w:suppressAutoHyphens w:val="0"/>
        <w:autoSpaceDE w:val="0"/>
        <w:autoSpaceDN w:val="0"/>
        <w:spacing w:line="280" w:lineRule="atLeast"/>
        <w:ind w:left="284"/>
        <w:jc w:val="both"/>
        <w:rPr>
          <w:rFonts w:cs="Calibri"/>
          <w:sz w:val="21"/>
          <w:szCs w:val="21"/>
        </w:rPr>
      </w:pPr>
    </w:p>
    <w:p w14:paraId="5760BA44" w14:textId="77777777" w:rsidR="001B7AE7" w:rsidRPr="003B5A3A" w:rsidRDefault="001B7AE7" w:rsidP="006E2D81">
      <w:pPr>
        <w:pStyle w:val="pkt"/>
        <w:shd w:val="clear" w:color="auto" w:fill="FFFFFF"/>
        <w:tabs>
          <w:tab w:val="left" w:pos="284"/>
        </w:tabs>
        <w:spacing w:before="0" w:after="0" w:line="280" w:lineRule="atLeast"/>
        <w:ind w:left="0" w:firstLine="0"/>
        <w:rPr>
          <w:rFonts w:asciiTheme="minorHAnsi" w:hAnsiTheme="minorHAnsi" w:cstheme="minorHAnsi"/>
          <w:sz w:val="21"/>
          <w:szCs w:val="21"/>
        </w:rPr>
      </w:pPr>
    </w:p>
    <w:p w14:paraId="2973E455" w14:textId="23204961" w:rsidR="001B7AE7" w:rsidRPr="007A5765" w:rsidRDefault="004442A8" w:rsidP="006E2D81">
      <w:pPr>
        <w:pStyle w:val="Nagwek1"/>
        <w:spacing w:beforeAutospacing="0" w:afterAutospacing="0" w:line="280" w:lineRule="atLeast"/>
      </w:pPr>
      <w:bookmarkStart w:id="19" w:name="_Toc178834899"/>
      <w:r w:rsidRPr="003B5A3A">
        <w:lastRenderedPageBreak/>
        <w:t>OŚWIADCZENIA</w:t>
      </w:r>
      <w:r w:rsidRPr="007A5765">
        <w:t xml:space="preserve"> I DOKUMENTY, JAKIE WYKONAWCY ZOBOWIĄZANI SĄ ZŁOŻYĆ W CELU WYKAZANIA SPEŁNIANIA WARUNKÓW UDZIAŁU W POSTĘPOWANIU ORAZ BRAKU PODSTAW WYKLUCZENIA</w:t>
      </w:r>
      <w:bookmarkEnd w:id="19"/>
      <w:r w:rsidRPr="007A5765">
        <w:t xml:space="preserve"> </w:t>
      </w:r>
    </w:p>
    <w:p w14:paraId="5E0B574F" w14:textId="77777777" w:rsidR="001B7AE7" w:rsidRDefault="001B7AE7" w:rsidP="006E2D81">
      <w:pPr>
        <w:tabs>
          <w:tab w:val="left" w:pos="851"/>
        </w:tabs>
        <w:spacing w:line="280" w:lineRule="atLeast"/>
        <w:ind w:left="851"/>
        <w:jc w:val="both"/>
        <w:rPr>
          <w:rFonts w:asciiTheme="minorHAnsi" w:hAnsiTheme="minorHAnsi" w:cstheme="minorHAnsi"/>
          <w:b/>
          <w:bCs/>
          <w:sz w:val="21"/>
          <w:szCs w:val="21"/>
        </w:rPr>
      </w:pPr>
    </w:p>
    <w:p w14:paraId="5B203787" w14:textId="37DA2EA5" w:rsidR="006F326D" w:rsidRPr="00975A9D" w:rsidRDefault="006F326D"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bookmarkStart w:id="20" w:name="_Hlk69465870"/>
      <w:bookmarkEnd w:id="20"/>
      <w:r w:rsidRPr="00975A9D">
        <w:rPr>
          <w:rFonts w:cstheme="minorHAnsi"/>
          <w:sz w:val="21"/>
          <w:szCs w:val="21"/>
          <w:u w:val="single"/>
        </w:rPr>
        <w:t>Do oferty</w:t>
      </w:r>
      <w:r w:rsidRPr="00975A9D">
        <w:rPr>
          <w:rFonts w:cstheme="minorHAnsi"/>
          <w:sz w:val="21"/>
          <w:szCs w:val="21"/>
        </w:rPr>
        <w:t xml:space="preserve"> wykonawca zobowiązany jest dołączyć aktualne na dzie</w:t>
      </w:r>
      <w:r w:rsidR="003B5A3A" w:rsidRPr="00975A9D">
        <w:rPr>
          <w:rFonts w:cstheme="minorHAnsi"/>
          <w:sz w:val="21"/>
          <w:szCs w:val="21"/>
        </w:rPr>
        <w:t xml:space="preserve">ń składania ofert oświadczenie </w:t>
      </w:r>
      <w:r w:rsidRPr="00975A9D">
        <w:rPr>
          <w:rFonts w:cstheme="minorHAnsi"/>
          <w:sz w:val="21"/>
          <w:szCs w:val="21"/>
        </w:rPr>
        <w:t xml:space="preserve">(art. 125 ust 1 </w:t>
      </w:r>
      <w:r w:rsidR="00240E01" w:rsidRPr="00975A9D">
        <w:rPr>
          <w:rFonts w:cstheme="minorHAnsi"/>
          <w:sz w:val="21"/>
          <w:szCs w:val="21"/>
        </w:rPr>
        <w:t>Ustawy</w:t>
      </w:r>
      <w:r w:rsidR="00025D03" w:rsidRPr="00975A9D">
        <w:rPr>
          <w:rFonts w:cstheme="minorHAnsi"/>
          <w:sz w:val="21"/>
          <w:szCs w:val="21"/>
        </w:rPr>
        <w:t xml:space="preserve"> </w:t>
      </w:r>
      <w:r w:rsidRPr="00975A9D">
        <w:rPr>
          <w:rFonts w:cstheme="minorHAnsi"/>
          <w:sz w:val="21"/>
          <w:szCs w:val="21"/>
        </w:rPr>
        <w:t xml:space="preserve">Pzp), że nie podlega wykluczeniu oraz spełnia warunki udziału w postępowaniu. Oświadczenie wykonawca składa w formie (art. 125 ust.2 </w:t>
      </w:r>
      <w:r w:rsidR="00240E01" w:rsidRPr="00975A9D">
        <w:rPr>
          <w:rFonts w:cstheme="minorHAnsi"/>
          <w:sz w:val="21"/>
          <w:szCs w:val="21"/>
        </w:rPr>
        <w:t>Ustawy</w:t>
      </w:r>
      <w:r w:rsidR="00B627ED" w:rsidRPr="00975A9D">
        <w:rPr>
          <w:rFonts w:cstheme="minorHAnsi"/>
          <w:sz w:val="21"/>
          <w:szCs w:val="21"/>
        </w:rPr>
        <w:t xml:space="preserve"> </w:t>
      </w:r>
      <w:r w:rsidRPr="00975A9D">
        <w:rPr>
          <w:rFonts w:cstheme="minorHAnsi"/>
          <w:sz w:val="21"/>
          <w:szCs w:val="21"/>
        </w:rPr>
        <w:t xml:space="preserve">Pzp) </w:t>
      </w:r>
      <w:r w:rsidRPr="00975A9D">
        <w:rPr>
          <w:rFonts w:cstheme="minorHAnsi"/>
          <w:b/>
          <w:bCs/>
          <w:sz w:val="21"/>
          <w:szCs w:val="21"/>
        </w:rPr>
        <w:t>Jednolitego Europejskiego Dokumentu Zamówienia</w:t>
      </w:r>
      <w:r w:rsidRPr="00975A9D">
        <w:rPr>
          <w:rFonts w:cstheme="minorHAnsi"/>
          <w:sz w:val="21"/>
          <w:szCs w:val="21"/>
        </w:rPr>
        <w:t xml:space="preserve"> (</w:t>
      </w:r>
      <w:r w:rsidRPr="00975A9D">
        <w:rPr>
          <w:rFonts w:cstheme="minorHAnsi"/>
          <w:b/>
          <w:bCs/>
          <w:sz w:val="21"/>
          <w:szCs w:val="21"/>
        </w:rPr>
        <w:t>JEDZ</w:t>
      </w:r>
      <w:r w:rsidRPr="00975A9D">
        <w:rPr>
          <w:rFonts w:cstheme="minorHAnsi"/>
          <w:sz w:val="21"/>
          <w:szCs w:val="21"/>
        </w:rPr>
        <w:t>), stanowiącego Załącznik nr 2 do Rozporządzenia Wykonawczego Komisji (EU) 2016/7 z dnia 5 stycznia 2016 r. ustanawiającego standardowy formularz jednolitego europejskiego dokumentu zamówienia. Informacje zawarte w oświadczeniu stanowią wstępne potwierdzenie, że wykonawca nie podlega wykluczeniu oraz spełnia warunki udziału w postępowaniu.</w:t>
      </w:r>
    </w:p>
    <w:p w14:paraId="7DFF0D7B" w14:textId="3A7192A4" w:rsidR="006F326D" w:rsidRPr="00975A9D" w:rsidRDefault="0050570C"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Zamawiający informuje, iż instrukcja wypełnienia ESPD oraz edytowalna wersja formularza ESPD dostępna jest pod adresem: </w:t>
      </w:r>
      <w:hyperlink r:id="rId10">
        <w:r w:rsidRPr="00975A9D">
          <w:rPr>
            <w:rStyle w:val="czeinternetowe"/>
            <w:rFonts w:asciiTheme="minorHAnsi" w:hAnsiTheme="minorHAnsi" w:cstheme="minorHAnsi"/>
            <w:color w:val="auto"/>
            <w:sz w:val="21"/>
            <w:szCs w:val="21"/>
            <w:u w:val="none"/>
          </w:rPr>
          <w:t>https://www.uzp.gov.pl/baza-wiedzy/prawo-zamowien-publicznych-regulacje/prawo-krajowe/jednolity-europejski-dokument-zamowienia</w:t>
        </w:r>
      </w:hyperlink>
      <w:r w:rsidR="00207179" w:rsidRPr="00975A9D">
        <w:rPr>
          <w:rStyle w:val="czeinternetowe"/>
          <w:rFonts w:asciiTheme="minorHAnsi" w:hAnsiTheme="minorHAnsi" w:cstheme="minorHAnsi"/>
          <w:color w:val="auto"/>
          <w:sz w:val="21"/>
          <w:szCs w:val="21"/>
          <w:u w:val="none"/>
        </w:rPr>
        <w:t xml:space="preserve"> </w:t>
      </w:r>
      <w:r w:rsidR="006F326D" w:rsidRPr="00975A9D">
        <w:rPr>
          <w:rFonts w:asciiTheme="minorHAnsi" w:hAnsiTheme="minorHAnsi" w:cstheme="minorHAnsi"/>
          <w:sz w:val="21"/>
          <w:szCs w:val="21"/>
        </w:rPr>
        <w:t xml:space="preserve">. </w:t>
      </w:r>
    </w:p>
    <w:p w14:paraId="3CB526EA" w14:textId="7952C306" w:rsidR="006F326D" w:rsidRPr="00975A9D" w:rsidRDefault="0050570C"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rPr>
        <w:t>W przypadku, gdy wykonawca będzie wypełniać oświadczenie za pomocą serwisu dostępnego pod adresem: https://espd.uzp.gov.pl/ należy postępować zgodnie z zamieszczoną tam instrukcją wypełnić wzór elektronicznego formularza ESPD, z zastrzeżeniem poniższych uwag:</w:t>
      </w:r>
    </w:p>
    <w:p w14:paraId="0CA2A2F9" w14:textId="2F3C28F3" w:rsidR="006F326D" w:rsidRPr="00975A9D" w:rsidRDefault="006F326D" w:rsidP="002230D7">
      <w:pPr>
        <w:pStyle w:val="Akapitzlist"/>
        <w:numPr>
          <w:ilvl w:val="4"/>
          <w:numId w:val="32"/>
        </w:numPr>
        <w:tabs>
          <w:tab w:val="left" w:pos="284"/>
        </w:tabs>
        <w:spacing w:line="280" w:lineRule="atLeast"/>
        <w:ind w:left="567" w:hanging="283"/>
        <w:jc w:val="both"/>
        <w:rPr>
          <w:rFonts w:cstheme="minorHAnsi"/>
          <w:sz w:val="21"/>
          <w:szCs w:val="21"/>
        </w:rPr>
      </w:pPr>
      <w:r w:rsidRPr="00975A9D">
        <w:rPr>
          <w:rFonts w:cstheme="minorHAnsi"/>
          <w:sz w:val="21"/>
          <w:szCs w:val="21"/>
        </w:rPr>
        <w:t>w Części II Sekcji D ESPD (Informacje dotyczące podwykonawców, na których zdolności wykonawca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5652D444" w14:textId="4B68D505" w:rsidR="006F326D" w:rsidRPr="00975A9D" w:rsidRDefault="006F326D" w:rsidP="002230D7">
      <w:pPr>
        <w:pStyle w:val="Akapitzlist"/>
        <w:numPr>
          <w:ilvl w:val="4"/>
          <w:numId w:val="32"/>
        </w:numPr>
        <w:tabs>
          <w:tab w:val="left" w:pos="284"/>
        </w:tabs>
        <w:spacing w:line="280" w:lineRule="atLeast"/>
        <w:ind w:left="567" w:hanging="283"/>
        <w:jc w:val="both"/>
        <w:rPr>
          <w:rFonts w:cs="Calibri"/>
          <w:sz w:val="21"/>
          <w:szCs w:val="21"/>
        </w:rPr>
      </w:pPr>
      <w:r w:rsidRPr="00975A9D">
        <w:rPr>
          <w:rFonts w:cs="Calibri"/>
          <w:sz w:val="21"/>
          <w:szCs w:val="21"/>
        </w:rPr>
        <w:t xml:space="preserve">w Części III – podstawy wykluczenia, w sekcji D – Inne podstawy wykluczenia, które mogą być przewidziane w przepisach krajowych państwa członkowskiego instytucji zamawiającej lub podmiotu zamawiającego, należy zawrzeć informację czy wykonawca podlega wykluczeniu, na podstawie art. 7 ust. 1 </w:t>
      </w:r>
      <w:r w:rsidR="00240E01" w:rsidRPr="00975A9D">
        <w:rPr>
          <w:rFonts w:cs="Calibri"/>
          <w:sz w:val="21"/>
          <w:szCs w:val="21"/>
        </w:rPr>
        <w:t>Ustawy</w:t>
      </w:r>
      <w:r w:rsidRPr="00975A9D">
        <w:rPr>
          <w:rFonts w:cs="Calibri"/>
          <w:sz w:val="21"/>
          <w:szCs w:val="21"/>
        </w:rPr>
        <w:t xml:space="preserve"> o szczególnych rozwiązaniach w zakresie przeciwdziałania wspieraniu agresji na Ukrainę oraz służących ochronie bezpieczeństwa narodowego;</w:t>
      </w:r>
    </w:p>
    <w:p w14:paraId="42A61C2E" w14:textId="77777777" w:rsidR="006F326D" w:rsidRPr="00975A9D" w:rsidRDefault="006F326D" w:rsidP="002230D7">
      <w:pPr>
        <w:pStyle w:val="Akapitzlist"/>
        <w:numPr>
          <w:ilvl w:val="4"/>
          <w:numId w:val="32"/>
        </w:numPr>
        <w:tabs>
          <w:tab w:val="left" w:pos="284"/>
        </w:tabs>
        <w:spacing w:line="280" w:lineRule="atLeast"/>
        <w:ind w:left="567" w:hanging="283"/>
        <w:jc w:val="both"/>
        <w:rPr>
          <w:rFonts w:cs="Calibri"/>
          <w:sz w:val="21"/>
          <w:szCs w:val="21"/>
        </w:rPr>
      </w:pPr>
      <w:r w:rsidRPr="00975A9D">
        <w:rPr>
          <w:rFonts w:cstheme="minorHAnsi"/>
          <w:sz w:val="21"/>
          <w:szCs w:val="21"/>
        </w:rPr>
        <w:t>w Części IV zamawiający żąda jedynie ogólnego oświadczenia dotyczącego wszystkich kryteriów kwalifikacji (sekcja α), bez wypełniania poszczególnych Sekcji A, B, C i D;</w:t>
      </w:r>
    </w:p>
    <w:p w14:paraId="7993E4A1" w14:textId="77777777" w:rsidR="006F326D" w:rsidRPr="00975A9D" w:rsidRDefault="006F326D" w:rsidP="002230D7">
      <w:pPr>
        <w:pStyle w:val="Akapitzlist"/>
        <w:numPr>
          <w:ilvl w:val="4"/>
          <w:numId w:val="32"/>
        </w:numPr>
        <w:tabs>
          <w:tab w:val="left" w:pos="284"/>
          <w:tab w:val="left" w:pos="567"/>
        </w:tabs>
        <w:spacing w:line="280" w:lineRule="atLeast"/>
        <w:ind w:hanging="76"/>
        <w:jc w:val="both"/>
        <w:rPr>
          <w:rFonts w:cs="Calibri"/>
          <w:sz w:val="21"/>
          <w:szCs w:val="21"/>
        </w:rPr>
      </w:pPr>
      <w:r w:rsidRPr="00975A9D">
        <w:rPr>
          <w:rFonts w:cstheme="minorHAnsi"/>
          <w:sz w:val="21"/>
          <w:szCs w:val="21"/>
        </w:rPr>
        <w:t>Część V (Ograniczenie liczby kwalifikujących się kandydatów) należy pozostawić niewypełnioną.</w:t>
      </w:r>
    </w:p>
    <w:p w14:paraId="39B6DF1D" w14:textId="77777777" w:rsidR="006F326D" w:rsidRPr="00975A9D" w:rsidRDefault="006F326D" w:rsidP="00975A9D">
      <w:pPr>
        <w:pStyle w:val="Akapitzlist"/>
        <w:tabs>
          <w:tab w:val="left" w:pos="567"/>
        </w:tabs>
        <w:spacing w:line="280" w:lineRule="atLeast"/>
        <w:ind w:left="567"/>
        <w:jc w:val="both"/>
        <w:rPr>
          <w:rFonts w:cs="Calibri"/>
          <w:sz w:val="21"/>
          <w:szCs w:val="21"/>
        </w:rPr>
      </w:pPr>
      <w:r w:rsidRPr="00975A9D">
        <w:rPr>
          <w:rFonts w:cs="Calibri"/>
          <w:sz w:val="21"/>
          <w:szCs w:val="21"/>
        </w:rPr>
        <w:t>W odniesieniu do osób przedstawianych w JEDZ nie podaje się danych osobowych ustawowo chronionych (RODO), takich jak: data urodzenia i adres zamieszkania, nr dowodu osobistego, pesel.</w:t>
      </w:r>
    </w:p>
    <w:p w14:paraId="6D506D2D" w14:textId="77777777" w:rsidR="009117C9" w:rsidRPr="00975A9D" w:rsidRDefault="006F326D"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cstheme="minorHAnsi"/>
          <w:sz w:val="21"/>
          <w:szCs w:val="21"/>
        </w:rPr>
        <w:t>W przypadku wykorzystania przygotowanego przez zamawiającego oświadczenia JEDZ w wersji edytowalnej (</w:t>
      </w:r>
      <w:r w:rsidRPr="00975A9D">
        <w:rPr>
          <w:rFonts w:cstheme="minorHAnsi"/>
          <w:b/>
          <w:bCs/>
          <w:sz w:val="21"/>
          <w:szCs w:val="21"/>
        </w:rPr>
        <w:t>Załącznik nr 3</w:t>
      </w:r>
      <w:r w:rsidRPr="00975A9D">
        <w:rPr>
          <w:rFonts w:cstheme="minorHAnsi"/>
          <w:sz w:val="21"/>
          <w:szCs w:val="21"/>
        </w:rPr>
        <w:t xml:space="preserve"> do SWZ), wykonawca zobowiązany jest uzupełnić obszary, które nie zostały przez zamawiającego przekreślone. W Części IV zamawiający żąda jedynie ogólnego oświadczenia dotyczącego wszystkich kryteriów kwalifikacji (sekcja α), bez konieczności wypełniania poszczególnych Sekcji A, B, C i D.</w:t>
      </w:r>
    </w:p>
    <w:p w14:paraId="5929DFBE" w14:textId="2CF8D038" w:rsidR="0050570C" w:rsidRPr="00971C3B" w:rsidRDefault="0050570C" w:rsidP="008816BF">
      <w:pPr>
        <w:pStyle w:val="Akapitzlist"/>
        <w:numPr>
          <w:ilvl w:val="0"/>
          <w:numId w:val="11"/>
        </w:numPr>
        <w:spacing w:line="280" w:lineRule="atLeast"/>
        <w:ind w:left="284" w:hanging="284"/>
        <w:jc w:val="both"/>
        <w:rPr>
          <w:rFonts w:asciiTheme="minorHAnsi" w:hAnsiTheme="minorHAnsi" w:cstheme="minorHAnsi"/>
          <w:sz w:val="21"/>
          <w:szCs w:val="21"/>
        </w:rPr>
      </w:pPr>
      <w:r w:rsidRPr="00971C3B">
        <w:rPr>
          <w:rFonts w:asciiTheme="minorHAnsi" w:hAnsiTheme="minorHAnsi" w:cstheme="minorHAnsi"/>
          <w:sz w:val="21"/>
          <w:szCs w:val="21"/>
        </w:rPr>
        <w:t>W przypadku polegania na zdolnościach lub sytuacji podmiotów udostępniających zasoby, wykonawca załącza do Oferty JEDZ podmiotu udostępniającego zasoby, potwierdzający brak podstaw wykluczenia tego podmiotu oraz odpowiednio spełnianie warunków udziału w postępowaniu, w zakresie, w jakim wykonawca powołuje się na jego zasoby.</w:t>
      </w:r>
    </w:p>
    <w:p w14:paraId="157727C8" w14:textId="0F7D0DD4" w:rsidR="007E7EF7" w:rsidRPr="00975A9D" w:rsidRDefault="0050570C"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u w:val="single"/>
        </w:rPr>
        <w:t>Wraz z Ofertą</w:t>
      </w:r>
      <w:r w:rsidRPr="00975A9D">
        <w:rPr>
          <w:rFonts w:asciiTheme="minorHAnsi" w:hAnsiTheme="minorHAnsi" w:cstheme="minorHAnsi"/>
          <w:sz w:val="21"/>
          <w:szCs w:val="21"/>
        </w:rPr>
        <w:t xml:space="preserve"> wykonawca zobowiązany jest złożyć Oświadczenie potwierdzające, że nie zachodzą </w:t>
      </w:r>
      <w:r w:rsidRPr="00975A9D">
        <w:rPr>
          <w:rFonts w:asciiTheme="minorHAnsi" w:hAnsiTheme="minorHAnsi" w:cstheme="minorHAnsi"/>
          <w:sz w:val="21"/>
          <w:szCs w:val="21"/>
        </w:rPr>
        <w:br/>
        <w:t xml:space="preserve">w stosunku do wykonawcy oraz podwykonawcy i / lub dostawcy, na których przypada ponad 10% wartości zamówienia przesłanki wykluczenia, o których mowa w art. 5k Rozporządzenia (UE) nr 833/2014 ze zm. wg </w:t>
      </w:r>
      <w:r w:rsidRPr="00975A9D">
        <w:rPr>
          <w:rFonts w:asciiTheme="minorHAnsi" w:hAnsiTheme="minorHAnsi" w:cstheme="minorHAnsi"/>
          <w:b/>
          <w:bCs/>
          <w:sz w:val="21"/>
          <w:szCs w:val="21"/>
        </w:rPr>
        <w:t>Załącznika nr 3a</w:t>
      </w:r>
      <w:r w:rsidRPr="00975A9D">
        <w:rPr>
          <w:rFonts w:asciiTheme="minorHAnsi" w:hAnsiTheme="minorHAnsi" w:cstheme="minorHAnsi"/>
          <w:sz w:val="21"/>
          <w:szCs w:val="21"/>
        </w:rPr>
        <w:t xml:space="preserve"> do SWZ. W przypadku polegania na zdolnościach lub sytuacji podmiotów udostępniających zasoby, wykonawca załącza do Oferty Oświadczenie tego podmiotu (wg wzoru stanowiącego </w:t>
      </w:r>
      <w:r w:rsidRPr="00975A9D">
        <w:rPr>
          <w:rFonts w:asciiTheme="minorHAnsi" w:hAnsiTheme="minorHAnsi" w:cstheme="minorHAnsi"/>
          <w:b/>
          <w:bCs/>
          <w:sz w:val="21"/>
          <w:szCs w:val="21"/>
        </w:rPr>
        <w:t>Załącznik nr 3b</w:t>
      </w:r>
      <w:r w:rsidRPr="00975A9D">
        <w:rPr>
          <w:rFonts w:asciiTheme="minorHAnsi" w:hAnsiTheme="minorHAnsi" w:cstheme="minorHAnsi"/>
          <w:sz w:val="21"/>
          <w:szCs w:val="21"/>
        </w:rPr>
        <w:t xml:space="preserve"> do SWZ) potwierdzające, że nie zachodzą wobec niego przesłanki wykluczenia, o których mowa w zdaniu pierwszym</w:t>
      </w:r>
      <w:r w:rsidR="00500FDB" w:rsidRPr="00975A9D">
        <w:rPr>
          <w:rFonts w:cstheme="minorHAnsi"/>
          <w:sz w:val="21"/>
          <w:szCs w:val="21"/>
        </w:rPr>
        <w:t>.</w:t>
      </w:r>
    </w:p>
    <w:p w14:paraId="701F5022" w14:textId="016A3383" w:rsidR="006F326D" w:rsidRPr="00975A9D" w:rsidRDefault="006F326D" w:rsidP="00975A9D">
      <w:pPr>
        <w:pStyle w:val="Akapitzlist"/>
        <w:numPr>
          <w:ilvl w:val="0"/>
          <w:numId w:val="11"/>
        </w:numPr>
        <w:tabs>
          <w:tab w:val="left" w:pos="284"/>
          <w:tab w:val="left" w:pos="2268"/>
        </w:tabs>
        <w:spacing w:line="280" w:lineRule="atLeast"/>
        <w:ind w:left="284" w:hanging="284"/>
        <w:jc w:val="both"/>
        <w:rPr>
          <w:rFonts w:asciiTheme="minorHAnsi" w:hAnsiTheme="minorHAnsi" w:cstheme="minorHAnsi"/>
          <w:sz w:val="21"/>
          <w:szCs w:val="21"/>
        </w:rPr>
      </w:pPr>
      <w:bookmarkStart w:id="21" w:name="_Hlk694658701"/>
      <w:bookmarkEnd w:id="21"/>
      <w:r w:rsidRPr="00975A9D">
        <w:rPr>
          <w:rFonts w:cstheme="minorHAnsi"/>
          <w:sz w:val="21"/>
          <w:szCs w:val="21"/>
        </w:rPr>
        <w:lastRenderedPageBreak/>
        <w:t xml:space="preserve">Zamawiający przed wyborem najkorzystniejszej oferty </w:t>
      </w:r>
      <w:r w:rsidRPr="00975A9D">
        <w:rPr>
          <w:rFonts w:cstheme="minorHAnsi"/>
          <w:b/>
          <w:bCs/>
          <w:sz w:val="21"/>
          <w:szCs w:val="21"/>
        </w:rPr>
        <w:t>wzywa wykonawcę, którego oferta została najwyżej oceniona</w:t>
      </w:r>
      <w:r w:rsidRPr="00975A9D">
        <w:rPr>
          <w:rFonts w:cstheme="minorHAnsi"/>
          <w:sz w:val="21"/>
          <w:szCs w:val="21"/>
        </w:rPr>
        <w:t xml:space="preserve">, do złożenia w wyznaczonym terminie, </w:t>
      </w:r>
      <w:r w:rsidRPr="00975A9D">
        <w:rPr>
          <w:rFonts w:cstheme="minorHAnsi"/>
          <w:b/>
          <w:bCs/>
          <w:sz w:val="21"/>
          <w:szCs w:val="21"/>
        </w:rPr>
        <w:t>nie krótszym niż 10 dni</w:t>
      </w:r>
      <w:r w:rsidRPr="00975A9D">
        <w:rPr>
          <w:rFonts w:cstheme="minorHAnsi"/>
          <w:sz w:val="21"/>
          <w:szCs w:val="21"/>
        </w:rPr>
        <w:t>, aktualnych na dzień złożenia podmiotowych środków dowodowych</w:t>
      </w:r>
      <w:r w:rsidR="00DE1721" w:rsidRPr="00975A9D">
        <w:rPr>
          <w:rFonts w:cstheme="minorHAnsi"/>
          <w:sz w:val="21"/>
          <w:szCs w:val="21"/>
        </w:rPr>
        <w:t xml:space="preserve"> – zgodnie z opisem w pkt </w:t>
      </w:r>
      <w:r w:rsidR="0050570C" w:rsidRPr="00975A9D">
        <w:rPr>
          <w:rFonts w:cstheme="minorHAnsi"/>
          <w:sz w:val="21"/>
          <w:szCs w:val="21"/>
        </w:rPr>
        <w:t>8</w:t>
      </w:r>
      <w:r w:rsidR="00DE1721" w:rsidRPr="00975A9D">
        <w:rPr>
          <w:rFonts w:cstheme="minorHAnsi"/>
          <w:sz w:val="21"/>
          <w:szCs w:val="21"/>
        </w:rPr>
        <w:t xml:space="preserve"> - 1</w:t>
      </w:r>
      <w:r w:rsidR="0050570C" w:rsidRPr="00975A9D">
        <w:rPr>
          <w:rFonts w:cstheme="minorHAnsi"/>
          <w:sz w:val="21"/>
          <w:szCs w:val="21"/>
        </w:rPr>
        <w:t>1</w:t>
      </w:r>
      <w:r w:rsidR="00DE1721" w:rsidRPr="00975A9D">
        <w:rPr>
          <w:rFonts w:cstheme="minorHAnsi"/>
          <w:sz w:val="21"/>
          <w:szCs w:val="21"/>
        </w:rPr>
        <w:t xml:space="preserve"> poniżej</w:t>
      </w:r>
      <w:r w:rsidRPr="00975A9D">
        <w:rPr>
          <w:rFonts w:cstheme="minorHAnsi"/>
          <w:sz w:val="21"/>
          <w:szCs w:val="21"/>
        </w:rPr>
        <w:t>.</w:t>
      </w:r>
    </w:p>
    <w:p w14:paraId="7C520B2E" w14:textId="18B8B8FF" w:rsidR="006F326D" w:rsidRPr="00975A9D" w:rsidRDefault="006F326D"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cstheme="minorHAnsi"/>
          <w:b/>
          <w:bCs/>
          <w:sz w:val="21"/>
          <w:szCs w:val="21"/>
        </w:rPr>
        <w:t>Podmiotowe środki dowodowe żądane</w:t>
      </w:r>
      <w:r w:rsidRPr="00975A9D">
        <w:rPr>
          <w:rFonts w:cstheme="minorHAnsi"/>
          <w:sz w:val="21"/>
          <w:szCs w:val="21"/>
        </w:rPr>
        <w:t xml:space="preserve"> </w:t>
      </w:r>
      <w:r w:rsidRPr="00975A9D">
        <w:rPr>
          <w:rFonts w:cstheme="minorHAnsi"/>
          <w:b/>
          <w:bCs/>
          <w:sz w:val="21"/>
          <w:szCs w:val="21"/>
        </w:rPr>
        <w:t>w celu potwierdzenia braku podstaw wykluczeniu</w:t>
      </w:r>
      <w:r w:rsidRPr="00975A9D">
        <w:rPr>
          <w:rFonts w:cstheme="minorHAnsi"/>
          <w:sz w:val="21"/>
          <w:szCs w:val="21"/>
        </w:rPr>
        <w:t xml:space="preserve"> (</w:t>
      </w:r>
      <w:r w:rsidRPr="00975A9D">
        <w:rPr>
          <w:rFonts w:cstheme="minorHAnsi"/>
          <w:sz w:val="21"/>
          <w:szCs w:val="21"/>
          <w:u w:val="single"/>
        </w:rPr>
        <w:t>składane na wezwanie zamawiającego</w:t>
      </w:r>
      <w:r w:rsidRPr="00975A9D">
        <w:rPr>
          <w:rFonts w:cstheme="minorHAnsi"/>
          <w:sz w:val="21"/>
          <w:szCs w:val="21"/>
        </w:rPr>
        <w:t>). W celu potwierdzenia braku podstaw wykluczenia wykonawcy z udziału w postępowaniu o udzielenie zamówienia publicznego, zamawiający żąda następujących podmiotowych środków dowodowych</w:t>
      </w:r>
      <w:r w:rsidR="0063743F" w:rsidRPr="00975A9D">
        <w:rPr>
          <w:rFonts w:cstheme="minorHAnsi"/>
          <w:sz w:val="21"/>
          <w:szCs w:val="21"/>
        </w:rPr>
        <w:t xml:space="preserve">: </w:t>
      </w:r>
    </w:p>
    <w:p w14:paraId="7283D407" w14:textId="77777777" w:rsidR="006F326D" w:rsidRPr="00975A9D" w:rsidRDefault="006F326D" w:rsidP="00975A9D">
      <w:pPr>
        <w:pStyle w:val="Akapitzlist"/>
        <w:numPr>
          <w:ilvl w:val="0"/>
          <w:numId w:val="12"/>
        </w:numPr>
        <w:tabs>
          <w:tab w:val="left" w:pos="567"/>
        </w:tabs>
        <w:spacing w:line="280" w:lineRule="atLeast"/>
        <w:ind w:left="993" w:hanging="709"/>
        <w:jc w:val="both"/>
        <w:rPr>
          <w:rFonts w:asciiTheme="minorHAnsi" w:hAnsiTheme="minorHAnsi" w:cstheme="minorHAnsi"/>
          <w:sz w:val="21"/>
          <w:szCs w:val="21"/>
        </w:rPr>
      </w:pPr>
      <w:r w:rsidRPr="00975A9D">
        <w:rPr>
          <w:rFonts w:cstheme="minorHAnsi"/>
          <w:sz w:val="21"/>
          <w:szCs w:val="21"/>
        </w:rPr>
        <w:t xml:space="preserve">informacja z </w:t>
      </w:r>
      <w:r w:rsidRPr="00975A9D">
        <w:rPr>
          <w:rFonts w:cstheme="minorHAnsi"/>
          <w:color w:val="002060"/>
          <w:sz w:val="21"/>
          <w:szCs w:val="21"/>
        </w:rPr>
        <w:t xml:space="preserve">Krajowego Rejestru Karnego </w:t>
      </w:r>
      <w:r w:rsidRPr="00975A9D">
        <w:rPr>
          <w:rFonts w:cstheme="minorHAnsi"/>
          <w:sz w:val="21"/>
          <w:szCs w:val="21"/>
        </w:rPr>
        <w:t xml:space="preserve">w zakresie: </w:t>
      </w:r>
    </w:p>
    <w:p w14:paraId="4669F52C" w14:textId="77B92395" w:rsidR="006F326D" w:rsidRPr="00975A9D" w:rsidRDefault="006F326D" w:rsidP="00975A9D">
      <w:pPr>
        <w:tabs>
          <w:tab w:val="left" w:pos="567"/>
        </w:tabs>
        <w:spacing w:line="280" w:lineRule="atLeast"/>
        <w:ind w:left="567"/>
        <w:rPr>
          <w:rFonts w:asciiTheme="minorHAnsi" w:hAnsiTheme="minorHAnsi" w:cstheme="minorHAnsi"/>
          <w:sz w:val="21"/>
          <w:szCs w:val="21"/>
        </w:rPr>
      </w:pPr>
      <w:r w:rsidRPr="00975A9D">
        <w:rPr>
          <w:rFonts w:cstheme="minorHAnsi"/>
          <w:sz w:val="21"/>
          <w:szCs w:val="21"/>
        </w:rPr>
        <w:t xml:space="preserve">art. 108 ust. 1 pkt 1 i 2 </w:t>
      </w:r>
      <w:r w:rsidR="00240E01" w:rsidRPr="00975A9D">
        <w:rPr>
          <w:rFonts w:cstheme="minorHAnsi"/>
          <w:sz w:val="21"/>
          <w:szCs w:val="21"/>
        </w:rPr>
        <w:t>Ustawy</w:t>
      </w:r>
      <w:r w:rsidR="00025D03" w:rsidRPr="00975A9D">
        <w:rPr>
          <w:rFonts w:cstheme="minorHAnsi"/>
          <w:sz w:val="21"/>
          <w:szCs w:val="21"/>
        </w:rPr>
        <w:t xml:space="preserve"> </w:t>
      </w:r>
      <w:r w:rsidRPr="00975A9D">
        <w:rPr>
          <w:rFonts w:cstheme="minorHAnsi"/>
          <w:sz w:val="21"/>
          <w:szCs w:val="21"/>
        </w:rPr>
        <w:t>Pzp</w:t>
      </w:r>
    </w:p>
    <w:p w14:paraId="69EF70B9" w14:textId="7FB7A359" w:rsidR="006F326D" w:rsidRPr="00975A9D" w:rsidRDefault="006F326D" w:rsidP="00975A9D">
      <w:pPr>
        <w:tabs>
          <w:tab w:val="left" w:pos="567"/>
        </w:tabs>
        <w:spacing w:line="280" w:lineRule="atLeast"/>
        <w:ind w:left="567"/>
        <w:rPr>
          <w:rFonts w:asciiTheme="minorHAnsi" w:hAnsiTheme="minorHAnsi" w:cstheme="minorHAnsi"/>
          <w:sz w:val="21"/>
          <w:szCs w:val="21"/>
        </w:rPr>
      </w:pPr>
      <w:r w:rsidRPr="00975A9D">
        <w:rPr>
          <w:rFonts w:cstheme="minorHAnsi"/>
          <w:sz w:val="21"/>
          <w:szCs w:val="21"/>
        </w:rPr>
        <w:t xml:space="preserve">art. 108 ust. 1 pkt 4 </w:t>
      </w:r>
      <w:r w:rsidR="00240E01" w:rsidRPr="00975A9D">
        <w:rPr>
          <w:rFonts w:cstheme="minorHAnsi"/>
          <w:sz w:val="21"/>
          <w:szCs w:val="21"/>
        </w:rPr>
        <w:t>Ustawy</w:t>
      </w:r>
      <w:r w:rsidR="00025D03" w:rsidRPr="00975A9D">
        <w:rPr>
          <w:rFonts w:cstheme="minorHAnsi"/>
          <w:sz w:val="21"/>
          <w:szCs w:val="21"/>
        </w:rPr>
        <w:t xml:space="preserve"> </w:t>
      </w:r>
      <w:r w:rsidRPr="00975A9D">
        <w:rPr>
          <w:rFonts w:cstheme="minorHAnsi"/>
          <w:sz w:val="21"/>
          <w:szCs w:val="21"/>
        </w:rPr>
        <w:t>Pzp, dotyczącej orzeczenia zakazu ubiegania się o zamówienie publiczne tytułem środka karnego</w:t>
      </w:r>
    </w:p>
    <w:p w14:paraId="21C45DF3" w14:textId="77777777" w:rsidR="006F326D" w:rsidRPr="00975A9D" w:rsidRDefault="006F326D" w:rsidP="00975A9D">
      <w:pPr>
        <w:pStyle w:val="Akapitzlist"/>
        <w:tabs>
          <w:tab w:val="left" w:pos="709"/>
        </w:tabs>
        <w:spacing w:line="280" w:lineRule="atLeast"/>
        <w:ind w:left="1701" w:hanging="1134"/>
        <w:jc w:val="both"/>
        <w:rPr>
          <w:rFonts w:asciiTheme="minorHAnsi" w:hAnsiTheme="minorHAnsi" w:cstheme="minorHAnsi"/>
          <w:sz w:val="21"/>
          <w:szCs w:val="21"/>
        </w:rPr>
      </w:pPr>
      <w:r w:rsidRPr="00975A9D">
        <w:rPr>
          <w:rFonts w:cstheme="minorHAnsi"/>
          <w:b/>
          <w:bCs/>
          <w:sz w:val="21"/>
          <w:szCs w:val="21"/>
        </w:rPr>
        <w:t>sporządzona nie wcześniej niż</w:t>
      </w:r>
      <w:r w:rsidRPr="00975A9D">
        <w:rPr>
          <w:rFonts w:cstheme="minorHAnsi"/>
          <w:sz w:val="21"/>
          <w:szCs w:val="21"/>
        </w:rPr>
        <w:t xml:space="preserve"> </w:t>
      </w:r>
      <w:r w:rsidRPr="00975A9D">
        <w:rPr>
          <w:rFonts w:cstheme="minorHAnsi"/>
          <w:b/>
          <w:bCs/>
          <w:sz w:val="21"/>
          <w:szCs w:val="21"/>
        </w:rPr>
        <w:t>6 miesięcy przed jej złożeniem</w:t>
      </w:r>
    </w:p>
    <w:p w14:paraId="0554E69B" w14:textId="6246E787" w:rsidR="006F326D" w:rsidRPr="00975A9D" w:rsidRDefault="006F326D" w:rsidP="00975A9D">
      <w:pPr>
        <w:pStyle w:val="Akapitzlist"/>
        <w:numPr>
          <w:ilvl w:val="0"/>
          <w:numId w:val="12"/>
        </w:numPr>
        <w:tabs>
          <w:tab w:val="left" w:pos="567"/>
        </w:tabs>
        <w:spacing w:line="280" w:lineRule="atLeast"/>
        <w:ind w:left="567" w:hanging="283"/>
        <w:jc w:val="both"/>
        <w:rPr>
          <w:rFonts w:asciiTheme="minorHAnsi" w:hAnsiTheme="minorHAnsi" w:cstheme="minorHAnsi"/>
          <w:sz w:val="21"/>
          <w:szCs w:val="21"/>
        </w:rPr>
      </w:pPr>
      <w:r w:rsidRPr="00975A9D">
        <w:rPr>
          <w:rFonts w:cstheme="minorHAnsi"/>
          <w:color w:val="002060"/>
          <w:sz w:val="21"/>
          <w:szCs w:val="21"/>
        </w:rPr>
        <w:t xml:space="preserve">oświadczenie </w:t>
      </w:r>
      <w:r w:rsidRPr="00975A9D">
        <w:rPr>
          <w:rFonts w:cstheme="minorHAnsi"/>
          <w:sz w:val="21"/>
          <w:szCs w:val="21"/>
        </w:rPr>
        <w:t xml:space="preserve">wykonawcy, w zakresie art. 108 ust. 1 pkt 5 </w:t>
      </w:r>
      <w:r w:rsidR="00240E01" w:rsidRPr="00975A9D">
        <w:rPr>
          <w:rFonts w:cstheme="minorHAnsi"/>
          <w:sz w:val="21"/>
          <w:szCs w:val="21"/>
        </w:rPr>
        <w:t>Ustawy</w:t>
      </w:r>
      <w:r w:rsidRPr="00975A9D">
        <w:rPr>
          <w:rFonts w:cstheme="minorHAnsi"/>
          <w:sz w:val="21"/>
          <w:szCs w:val="21"/>
        </w:rPr>
        <w:t xml:space="preserve"> Pzp, </w:t>
      </w:r>
      <w:r w:rsidRPr="00975A9D">
        <w:rPr>
          <w:rFonts w:cstheme="minorHAnsi"/>
          <w:color w:val="002060"/>
          <w:sz w:val="21"/>
          <w:szCs w:val="21"/>
        </w:rPr>
        <w:t xml:space="preserve">o braku przynależności do tej samej grupy kapitałowej </w:t>
      </w:r>
      <w:r w:rsidRPr="00975A9D">
        <w:rPr>
          <w:rFonts w:cstheme="minorHAnsi"/>
          <w:sz w:val="21"/>
          <w:szCs w:val="21"/>
        </w:rPr>
        <w:t xml:space="preserve">w rozumieniu </w:t>
      </w:r>
      <w:r w:rsidR="00240E01" w:rsidRPr="00975A9D">
        <w:rPr>
          <w:rFonts w:cstheme="minorHAnsi"/>
          <w:sz w:val="21"/>
          <w:szCs w:val="21"/>
        </w:rPr>
        <w:t>Ustawy</w:t>
      </w:r>
      <w:r w:rsidRPr="00975A9D">
        <w:rPr>
          <w:rFonts w:cstheme="minorHAnsi"/>
          <w:sz w:val="21"/>
          <w:szCs w:val="21"/>
        </w:rPr>
        <w:t xml:space="preserve">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Pr="00975A9D">
        <w:rPr>
          <w:rFonts w:cstheme="minorHAnsi"/>
          <w:b/>
          <w:bCs/>
          <w:sz w:val="21"/>
          <w:szCs w:val="21"/>
        </w:rPr>
        <w:t xml:space="preserve">Załącznik nr </w:t>
      </w:r>
      <w:r w:rsidR="00486BC7" w:rsidRPr="00975A9D">
        <w:rPr>
          <w:rFonts w:cstheme="minorHAnsi"/>
          <w:b/>
          <w:bCs/>
          <w:sz w:val="21"/>
          <w:szCs w:val="21"/>
        </w:rPr>
        <w:t>5</w:t>
      </w:r>
      <w:r w:rsidR="00D452E3" w:rsidRPr="00975A9D">
        <w:rPr>
          <w:rFonts w:cstheme="minorHAnsi"/>
          <w:b/>
          <w:bCs/>
          <w:sz w:val="21"/>
          <w:szCs w:val="21"/>
        </w:rPr>
        <w:t xml:space="preserve"> </w:t>
      </w:r>
      <w:r w:rsidRPr="00975A9D">
        <w:rPr>
          <w:rFonts w:cstheme="minorHAnsi"/>
          <w:sz w:val="21"/>
          <w:szCs w:val="21"/>
        </w:rPr>
        <w:t>do SWZ)</w:t>
      </w:r>
    </w:p>
    <w:p w14:paraId="674B1212" w14:textId="20FBAE18" w:rsidR="00C23D94" w:rsidRPr="00975A9D" w:rsidRDefault="00C23D94" w:rsidP="00975A9D">
      <w:pPr>
        <w:pStyle w:val="Akapitzlist"/>
        <w:numPr>
          <w:ilvl w:val="0"/>
          <w:numId w:val="12"/>
        </w:numPr>
        <w:tabs>
          <w:tab w:val="left" w:pos="567"/>
        </w:tabs>
        <w:spacing w:line="280" w:lineRule="atLeast"/>
        <w:ind w:left="567" w:hanging="283"/>
        <w:jc w:val="both"/>
        <w:rPr>
          <w:rFonts w:asciiTheme="minorHAnsi" w:hAnsiTheme="minorHAnsi" w:cstheme="minorHAnsi"/>
          <w:sz w:val="21"/>
          <w:szCs w:val="21"/>
        </w:rPr>
      </w:pPr>
      <w:r w:rsidRPr="00975A9D">
        <w:rPr>
          <w:rFonts w:cstheme="minorHAnsi"/>
          <w:color w:val="002060"/>
          <w:sz w:val="21"/>
          <w:szCs w:val="21"/>
        </w:rPr>
        <w:t>oświadczenie</w:t>
      </w:r>
      <w:r w:rsidRPr="00975A9D">
        <w:rPr>
          <w:rFonts w:cs="Calibri"/>
          <w:color w:val="002060"/>
          <w:sz w:val="21"/>
          <w:szCs w:val="21"/>
        </w:rPr>
        <w:t xml:space="preserve"> wykonawcy o aktualności </w:t>
      </w:r>
      <w:r w:rsidRPr="00975A9D">
        <w:rPr>
          <w:rFonts w:cs="Calibri"/>
          <w:sz w:val="21"/>
          <w:szCs w:val="21"/>
        </w:rPr>
        <w:t xml:space="preserve">informacji zawartych w oświadczeniu JEDZ, w zakresie podstaw wykluczenia z postępowania wskazanych przez zamawiającego (art. 108 ust. 1 pkt 3, 4, 5, 6 </w:t>
      </w:r>
      <w:r w:rsidR="00240E01" w:rsidRPr="00975A9D">
        <w:rPr>
          <w:rFonts w:cs="Calibri"/>
          <w:sz w:val="21"/>
          <w:szCs w:val="21"/>
        </w:rPr>
        <w:t>Ustawy</w:t>
      </w:r>
      <w:r w:rsidRPr="00975A9D">
        <w:rPr>
          <w:rFonts w:cs="Calibri"/>
          <w:sz w:val="21"/>
          <w:szCs w:val="21"/>
        </w:rPr>
        <w:t xml:space="preserve"> Pzp)</w:t>
      </w:r>
      <w:r w:rsidRPr="00975A9D">
        <w:rPr>
          <w:sz w:val="21"/>
          <w:szCs w:val="21"/>
        </w:rPr>
        <w:t xml:space="preserve"> </w:t>
      </w:r>
      <w:r w:rsidRPr="00975A9D">
        <w:rPr>
          <w:rFonts w:cs="Calibri"/>
          <w:sz w:val="21"/>
          <w:szCs w:val="21"/>
        </w:rPr>
        <w:t xml:space="preserve">oraz w zakresie podstawy wykluczenia, o której mowa w art. 7 ust.1 </w:t>
      </w:r>
      <w:r w:rsidR="00240E01" w:rsidRPr="00975A9D">
        <w:rPr>
          <w:rFonts w:cs="Calibri"/>
          <w:sz w:val="21"/>
          <w:szCs w:val="21"/>
        </w:rPr>
        <w:t>Ustawy</w:t>
      </w:r>
      <w:r w:rsidRPr="00975A9D">
        <w:rPr>
          <w:rFonts w:cs="Calibri"/>
          <w:sz w:val="21"/>
          <w:szCs w:val="21"/>
        </w:rPr>
        <w:t xml:space="preserve"> z dnia 13 kwietnia 2022r. o szczególnych rozwiązaniach w zakresie przeciwdziałania wspieraniu agresji na Ukrainę oraz służących ochronie bezpieczeństwa narodowego</w:t>
      </w:r>
      <w:r w:rsidRPr="00975A9D">
        <w:rPr>
          <w:rFonts w:cstheme="minorHAnsi"/>
          <w:sz w:val="21"/>
          <w:szCs w:val="21"/>
        </w:rPr>
        <w:t xml:space="preserve"> (wg wzoru stanowiącego </w:t>
      </w:r>
      <w:r w:rsidRPr="00975A9D">
        <w:rPr>
          <w:rFonts w:cstheme="minorHAnsi"/>
          <w:b/>
          <w:bCs/>
          <w:sz w:val="21"/>
          <w:szCs w:val="21"/>
        </w:rPr>
        <w:t xml:space="preserve">Załącznik nr </w:t>
      </w:r>
      <w:r w:rsidR="00486BC7" w:rsidRPr="00975A9D">
        <w:rPr>
          <w:rFonts w:cstheme="minorHAnsi"/>
          <w:b/>
          <w:bCs/>
          <w:sz w:val="21"/>
          <w:szCs w:val="21"/>
        </w:rPr>
        <w:t>6</w:t>
      </w:r>
      <w:r w:rsidRPr="00975A9D">
        <w:rPr>
          <w:rFonts w:cstheme="minorHAnsi"/>
          <w:b/>
          <w:bCs/>
          <w:sz w:val="21"/>
          <w:szCs w:val="21"/>
        </w:rPr>
        <w:t xml:space="preserve">.1 </w:t>
      </w:r>
      <w:r w:rsidRPr="00975A9D">
        <w:rPr>
          <w:rFonts w:cstheme="minorHAnsi"/>
          <w:bCs/>
          <w:sz w:val="21"/>
          <w:szCs w:val="21"/>
        </w:rPr>
        <w:t>do</w:t>
      </w:r>
      <w:r w:rsidRPr="00975A9D">
        <w:rPr>
          <w:rFonts w:cstheme="minorHAnsi"/>
          <w:b/>
          <w:bCs/>
          <w:sz w:val="21"/>
          <w:szCs w:val="21"/>
        </w:rPr>
        <w:t xml:space="preserve"> </w:t>
      </w:r>
      <w:r w:rsidRPr="00975A9D">
        <w:rPr>
          <w:rFonts w:cstheme="minorHAnsi"/>
          <w:sz w:val="21"/>
          <w:szCs w:val="21"/>
        </w:rPr>
        <w:t>SWZ).</w:t>
      </w:r>
    </w:p>
    <w:p w14:paraId="6A00E80E" w14:textId="35EA29D4" w:rsidR="00853816" w:rsidRPr="00975A9D" w:rsidRDefault="00C23D94" w:rsidP="00975A9D">
      <w:pPr>
        <w:pStyle w:val="Akapitzlist"/>
        <w:numPr>
          <w:ilvl w:val="0"/>
          <w:numId w:val="12"/>
        </w:numPr>
        <w:tabs>
          <w:tab w:val="left" w:pos="567"/>
        </w:tabs>
        <w:spacing w:line="280" w:lineRule="atLeast"/>
        <w:ind w:left="567" w:hanging="283"/>
        <w:jc w:val="both"/>
        <w:rPr>
          <w:rFonts w:asciiTheme="minorHAnsi" w:hAnsiTheme="minorHAnsi" w:cstheme="minorHAnsi"/>
          <w:sz w:val="21"/>
          <w:szCs w:val="21"/>
        </w:rPr>
      </w:pPr>
      <w:r w:rsidRPr="00975A9D">
        <w:rPr>
          <w:rFonts w:cstheme="minorHAnsi"/>
          <w:color w:val="002060"/>
          <w:sz w:val="21"/>
          <w:szCs w:val="21"/>
        </w:rPr>
        <w:t xml:space="preserve">oświadczenie wykonawcy o aktualności </w:t>
      </w:r>
      <w:r w:rsidRPr="00975A9D">
        <w:rPr>
          <w:rFonts w:cstheme="minorHAnsi"/>
          <w:sz w:val="21"/>
          <w:szCs w:val="21"/>
        </w:rPr>
        <w:t xml:space="preserve">informacji zawartych w oświadczeniu w zakresie przesłanek i okoliczności wskazanych w art. 5k ust. 1 Rozporządzenia (UE) 833/2014 </w:t>
      </w:r>
      <w:r w:rsidR="00511581">
        <w:rPr>
          <w:rFonts w:cstheme="minorHAnsi"/>
          <w:sz w:val="21"/>
          <w:szCs w:val="21"/>
        </w:rPr>
        <w:t>ze zm.,</w:t>
      </w:r>
      <w:r w:rsidRPr="00975A9D">
        <w:rPr>
          <w:rFonts w:cstheme="minorHAnsi"/>
          <w:sz w:val="21"/>
          <w:szCs w:val="21"/>
        </w:rPr>
        <w:t xml:space="preserve"> dotyczącego środków ograniczających w związku z działaniami Rosji destabilizującymi sytuację na Ukrainie (w zakresie wskazanym w </w:t>
      </w:r>
      <w:r w:rsidRPr="00975A9D">
        <w:rPr>
          <w:rFonts w:cstheme="minorHAnsi"/>
          <w:b/>
          <w:bCs/>
          <w:sz w:val="21"/>
          <w:szCs w:val="21"/>
        </w:rPr>
        <w:t xml:space="preserve">Załączniku nr </w:t>
      </w:r>
      <w:r w:rsidR="00486BC7" w:rsidRPr="00975A9D">
        <w:rPr>
          <w:rFonts w:cstheme="minorHAnsi"/>
          <w:b/>
          <w:bCs/>
          <w:sz w:val="21"/>
          <w:szCs w:val="21"/>
        </w:rPr>
        <w:t>6</w:t>
      </w:r>
      <w:r w:rsidRPr="00975A9D">
        <w:rPr>
          <w:rFonts w:cstheme="minorHAnsi"/>
          <w:b/>
          <w:bCs/>
          <w:sz w:val="21"/>
          <w:szCs w:val="21"/>
        </w:rPr>
        <w:t>.2</w:t>
      </w:r>
      <w:r w:rsidRPr="00975A9D">
        <w:rPr>
          <w:rFonts w:cstheme="minorHAnsi"/>
          <w:sz w:val="21"/>
          <w:szCs w:val="21"/>
        </w:rPr>
        <w:t xml:space="preserve"> do SWZ).</w:t>
      </w:r>
    </w:p>
    <w:p w14:paraId="2B767C72" w14:textId="7C7AD23E" w:rsidR="005D2B9C" w:rsidRPr="00975A9D" w:rsidRDefault="005D2B9C" w:rsidP="00975A9D">
      <w:pPr>
        <w:pStyle w:val="Akapitzlist"/>
        <w:numPr>
          <w:ilvl w:val="0"/>
          <w:numId w:val="12"/>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o ile dotyczy - oświadczenie podmiotu udostępniającego zasoby o aktualności informacji zawartych w oświadczeniu JEDZ oraz o aktualności informacji zawartych w oświadczeniu w zakresie przesłanek i okoliczności wskazanych w art. 5k ust. 1 Rozporządzenia (UE) 833/2014 </w:t>
      </w:r>
      <w:r w:rsidR="00511581">
        <w:rPr>
          <w:rFonts w:asciiTheme="minorHAnsi" w:hAnsiTheme="minorHAnsi" w:cstheme="minorHAnsi"/>
          <w:sz w:val="21"/>
          <w:szCs w:val="21"/>
        </w:rPr>
        <w:t xml:space="preserve">ze zm., </w:t>
      </w:r>
      <w:r w:rsidRPr="00975A9D">
        <w:rPr>
          <w:rFonts w:asciiTheme="minorHAnsi" w:hAnsiTheme="minorHAnsi" w:cstheme="minorHAnsi"/>
          <w:sz w:val="21"/>
          <w:szCs w:val="21"/>
        </w:rPr>
        <w:t xml:space="preserve">dotyczącego środków ograniczających w związku z działaniami Rosji destabilizującymi sytuację na Ukrainie  (w zakresie wskazanym w </w:t>
      </w:r>
      <w:r w:rsidRPr="00975A9D">
        <w:rPr>
          <w:rFonts w:asciiTheme="minorHAnsi" w:hAnsiTheme="minorHAnsi" w:cstheme="minorHAnsi"/>
          <w:b/>
          <w:bCs/>
          <w:sz w:val="21"/>
          <w:szCs w:val="21"/>
        </w:rPr>
        <w:t>Załączniku nr 6.1</w:t>
      </w:r>
      <w:r w:rsidRPr="00975A9D">
        <w:rPr>
          <w:rFonts w:asciiTheme="minorHAnsi" w:hAnsiTheme="minorHAnsi" w:cstheme="minorHAnsi"/>
          <w:sz w:val="21"/>
          <w:szCs w:val="21"/>
        </w:rPr>
        <w:t xml:space="preserve"> i </w:t>
      </w:r>
      <w:r w:rsidRPr="00975A9D">
        <w:rPr>
          <w:rFonts w:asciiTheme="minorHAnsi" w:hAnsiTheme="minorHAnsi" w:cstheme="minorHAnsi"/>
          <w:b/>
          <w:bCs/>
          <w:sz w:val="21"/>
          <w:szCs w:val="21"/>
        </w:rPr>
        <w:t>6.2</w:t>
      </w:r>
      <w:r w:rsidRPr="00975A9D">
        <w:rPr>
          <w:rFonts w:asciiTheme="minorHAnsi" w:hAnsiTheme="minorHAnsi" w:cstheme="minorHAnsi"/>
          <w:sz w:val="21"/>
          <w:szCs w:val="21"/>
        </w:rPr>
        <w:t xml:space="preserve"> do SWZ).</w:t>
      </w:r>
    </w:p>
    <w:p w14:paraId="79A1C464" w14:textId="7D766907" w:rsidR="007E7EF7" w:rsidRPr="00A6540C" w:rsidRDefault="006F326D" w:rsidP="00A6540C">
      <w:pPr>
        <w:pStyle w:val="Akapitzlist"/>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cstheme="minorHAnsi"/>
          <w:sz w:val="21"/>
          <w:szCs w:val="21"/>
        </w:rPr>
        <w:t>Jeżeli wykonawca ma s</w:t>
      </w:r>
      <w:r w:rsidR="001F23CA" w:rsidRPr="00975A9D">
        <w:rPr>
          <w:rFonts w:cstheme="minorHAnsi"/>
          <w:sz w:val="21"/>
          <w:szCs w:val="21"/>
        </w:rPr>
        <w:t>i</w:t>
      </w:r>
      <w:r w:rsidRPr="00975A9D">
        <w:rPr>
          <w:rFonts w:cstheme="minorHAnsi"/>
          <w:sz w:val="21"/>
          <w:szCs w:val="21"/>
        </w:rPr>
        <w:t>edzibę lub miejsce zamieszkania poza granicami Rzeczypospolitej Polskiej, zamiast</w:t>
      </w:r>
      <w:r w:rsidR="00A6540C">
        <w:rPr>
          <w:rFonts w:cstheme="minorHAnsi"/>
          <w:sz w:val="21"/>
          <w:szCs w:val="21"/>
        </w:rPr>
        <w:t xml:space="preserve"> </w:t>
      </w:r>
      <w:r w:rsidR="004B3243" w:rsidRPr="00A6540C">
        <w:rPr>
          <w:rFonts w:asciiTheme="minorHAnsi" w:hAnsiTheme="minorHAnsi" w:cstheme="minorHAnsi"/>
          <w:sz w:val="21"/>
          <w:szCs w:val="21"/>
        </w:rPr>
        <w:t xml:space="preserve">informacji z Krajowego Rejestru Karnego, o której mowa w pkt 8 ppkt 1 powyżej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8 ppkt 1 powyżej - dokument powinien być wystawiony </w:t>
      </w:r>
      <w:r w:rsidR="004B3243" w:rsidRPr="00A6540C">
        <w:rPr>
          <w:rFonts w:asciiTheme="minorHAnsi" w:hAnsiTheme="minorHAnsi" w:cstheme="minorHAnsi"/>
          <w:b/>
          <w:bCs/>
          <w:sz w:val="21"/>
          <w:szCs w:val="21"/>
        </w:rPr>
        <w:t>nie wcześniej niż 6 miesięcy przed jego złożeniem</w:t>
      </w:r>
      <w:r w:rsidR="007E7EF7" w:rsidRPr="00A6540C">
        <w:rPr>
          <w:rFonts w:asciiTheme="minorHAnsi" w:hAnsiTheme="minorHAnsi" w:cstheme="minorHAnsi"/>
          <w:sz w:val="21"/>
          <w:szCs w:val="21"/>
        </w:rPr>
        <w:t>.</w:t>
      </w:r>
    </w:p>
    <w:p w14:paraId="468FD5F6" w14:textId="1B8C6F29" w:rsidR="007E7EF7" w:rsidRPr="00975A9D" w:rsidRDefault="004B3243" w:rsidP="00975A9D">
      <w:pPr>
        <w:numPr>
          <w:ilvl w:val="0"/>
          <w:numId w:val="11"/>
        </w:numPr>
        <w:tabs>
          <w:tab w:val="left" w:pos="142"/>
        </w:tabs>
        <w:suppressAutoHyphens w:val="0"/>
        <w:autoSpaceDE w:val="0"/>
        <w:autoSpaceDN w:val="0"/>
        <w:adjustRightInd w:val="0"/>
        <w:spacing w:line="280" w:lineRule="atLeast"/>
        <w:jc w:val="both"/>
        <w:rPr>
          <w:rFonts w:cs="Calibri"/>
          <w:sz w:val="21"/>
          <w:szCs w:val="21"/>
        </w:rPr>
      </w:pPr>
      <w:r w:rsidRPr="00975A9D">
        <w:rPr>
          <w:rFonts w:cs="Calibri"/>
          <w:sz w:val="21"/>
          <w:szCs w:val="21"/>
        </w:rPr>
        <w:t xml:space="preserve">Jeżeli w kraju, w którym wykonawca ma siedzibę lub miejsce zamieszkania lub miejsce zamieszkania ma osoba, której dokument dotyczy, nie wydaje się dokumentów, o których mowa w pkt 8 ppkt 1 powyżej,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w:t>
      </w:r>
      <w:r w:rsidRPr="00975A9D">
        <w:rPr>
          <w:rFonts w:cs="Calibri"/>
          <w:sz w:val="21"/>
          <w:szCs w:val="21"/>
        </w:rPr>
        <w:lastRenderedPageBreak/>
        <w:t>sądowym lub administracyjnym, notariuszem, organem samorządu zawodowego lub gospodarczego, właściwym ze względu na siedzibę lub miejsce zamieszkania wykonawcy lub miejsce zamieszkania ma osoba, której dokument miał dotyczyć. Przepisy dotyczące terminu wystawienia dokumentów stosuje się odpowiednio</w:t>
      </w:r>
      <w:r w:rsidR="007E7EF7" w:rsidRPr="00975A9D">
        <w:rPr>
          <w:rFonts w:cs="Calibri"/>
          <w:sz w:val="21"/>
          <w:szCs w:val="21"/>
        </w:rPr>
        <w:t>.</w:t>
      </w:r>
    </w:p>
    <w:p w14:paraId="17102060" w14:textId="083CEA94" w:rsidR="007E7EF7" w:rsidRPr="00975A9D" w:rsidRDefault="007E7EF7" w:rsidP="00975A9D">
      <w:pPr>
        <w:numPr>
          <w:ilvl w:val="0"/>
          <w:numId w:val="11"/>
        </w:numPr>
        <w:tabs>
          <w:tab w:val="left" w:pos="284"/>
        </w:tabs>
        <w:suppressAutoHyphens w:val="0"/>
        <w:spacing w:line="280" w:lineRule="atLeast"/>
        <w:ind w:left="284" w:hanging="284"/>
        <w:jc w:val="both"/>
        <w:rPr>
          <w:rFonts w:cs="Calibri"/>
          <w:sz w:val="21"/>
          <w:szCs w:val="21"/>
        </w:rPr>
      </w:pPr>
      <w:bookmarkStart w:id="22" w:name="_Hlk63773565"/>
      <w:r w:rsidRPr="00975A9D">
        <w:rPr>
          <w:rFonts w:cs="Calibri"/>
          <w:sz w:val="21"/>
          <w:szCs w:val="21"/>
        </w:rPr>
        <w:t xml:space="preserve">Podmiotowe środki dowodowe </w:t>
      </w:r>
      <w:r w:rsidR="00F20246" w:rsidRPr="00975A9D">
        <w:rPr>
          <w:rFonts w:cs="Calibri"/>
          <w:sz w:val="21"/>
          <w:szCs w:val="21"/>
        </w:rPr>
        <w:t>(</w:t>
      </w:r>
      <w:r w:rsidR="005E4819" w:rsidRPr="00975A9D">
        <w:rPr>
          <w:rFonts w:cs="Calibri"/>
          <w:color w:val="000000"/>
          <w:sz w:val="21"/>
          <w:szCs w:val="21"/>
          <w:u w:val="single"/>
        </w:rPr>
        <w:t>składane na wezwanie zamawiającego</w:t>
      </w:r>
      <w:r w:rsidR="005E4819" w:rsidRPr="00975A9D">
        <w:rPr>
          <w:rFonts w:cs="Calibri"/>
          <w:sz w:val="21"/>
          <w:szCs w:val="21"/>
        </w:rPr>
        <w:t xml:space="preserve"> </w:t>
      </w:r>
      <w:bookmarkEnd w:id="22"/>
      <w:r w:rsidR="00F20246" w:rsidRPr="00975A9D">
        <w:rPr>
          <w:rFonts w:cs="Calibri"/>
          <w:sz w:val="21"/>
          <w:szCs w:val="21"/>
        </w:rPr>
        <w:t>)</w:t>
      </w:r>
      <w:r w:rsidRPr="00975A9D">
        <w:rPr>
          <w:rFonts w:cs="Calibri"/>
          <w:b/>
          <w:bCs/>
          <w:sz w:val="21"/>
          <w:szCs w:val="21"/>
        </w:rPr>
        <w:t>w celu potwierdzenia spełniania warunków udziału w postępowaniu</w:t>
      </w:r>
      <w:r w:rsidRPr="00975A9D">
        <w:rPr>
          <w:rFonts w:cs="Calibri"/>
          <w:sz w:val="21"/>
          <w:szCs w:val="21"/>
        </w:rPr>
        <w:t>:</w:t>
      </w:r>
    </w:p>
    <w:p w14:paraId="0EEB0B93" w14:textId="627FC655" w:rsidR="00E83E45" w:rsidRPr="00975A9D" w:rsidRDefault="007E7EF7" w:rsidP="00975A9D">
      <w:pPr>
        <w:pStyle w:val="Akapitzlist"/>
        <w:numPr>
          <w:ilvl w:val="4"/>
          <w:numId w:val="10"/>
        </w:numPr>
        <w:suppressAutoHyphens w:val="0"/>
        <w:spacing w:line="280" w:lineRule="atLeast"/>
        <w:ind w:hanging="218"/>
        <w:jc w:val="both"/>
        <w:rPr>
          <w:rFonts w:cs="Calibri"/>
          <w:color w:val="002060"/>
          <w:sz w:val="21"/>
          <w:szCs w:val="21"/>
        </w:rPr>
      </w:pPr>
      <w:r w:rsidRPr="00975A9D">
        <w:rPr>
          <w:rFonts w:cs="Calibri"/>
          <w:sz w:val="21"/>
          <w:szCs w:val="21"/>
        </w:rPr>
        <w:t xml:space="preserve">W celu potwierdzenia spełniania przez wykonawcę warunków udziału w postępowaniu w zakresie uprawnień do prowadzenia działalności gospodarczej </w:t>
      </w:r>
      <w:r w:rsidR="005E4819" w:rsidRPr="00975A9D">
        <w:rPr>
          <w:rFonts w:cs="Calibri"/>
          <w:sz w:val="21"/>
          <w:szCs w:val="21"/>
        </w:rPr>
        <w:t>zamawiający żąda złożenia</w:t>
      </w:r>
      <w:r w:rsidR="00E83E45" w:rsidRPr="00975A9D">
        <w:rPr>
          <w:rFonts w:cs="Calibri"/>
          <w:color w:val="002060"/>
          <w:sz w:val="21"/>
          <w:szCs w:val="21"/>
        </w:rPr>
        <w:t>:</w:t>
      </w:r>
    </w:p>
    <w:p w14:paraId="54A4F8FE" w14:textId="6E0FDA7C" w:rsidR="0065794B" w:rsidRPr="00F068F7" w:rsidRDefault="0065794B" w:rsidP="00975A9D">
      <w:pPr>
        <w:pStyle w:val="Akapitzlist"/>
        <w:numPr>
          <w:ilvl w:val="3"/>
          <w:numId w:val="11"/>
        </w:numPr>
        <w:tabs>
          <w:tab w:val="left" w:pos="709"/>
        </w:tabs>
        <w:suppressAutoHyphens w:val="0"/>
        <w:spacing w:line="280" w:lineRule="atLeast"/>
        <w:ind w:left="709" w:hanging="425"/>
        <w:jc w:val="both"/>
        <w:rPr>
          <w:rFonts w:cs="Calibri"/>
          <w:color w:val="212121"/>
          <w:sz w:val="21"/>
          <w:szCs w:val="21"/>
        </w:rPr>
      </w:pPr>
      <w:r w:rsidRPr="00F068F7">
        <w:rPr>
          <w:rFonts w:cs="Calibri"/>
          <w:color w:val="212121"/>
          <w:sz w:val="21"/>
          <w:szCs w:val="21"/>
        </w:rPr>
        <w:t xml:space="preserve">Ważnej </w:t>
      </w:r>
      <w:r w:rsidRPr="00F068F7">
        <w:rPr>
          <w:rFonts w:cs="Calibri"/>
          <w:b/>
          <w:bCs/>
          <w:color w:val="212121"/>
          <w:sz w:val="21"/>
          <w:szCs w:val="21"/>
        </w:rPr>
        <w:t>Koncesji</w:t>
      </w:r>
      <w:r w:rsidRPr="00F068F7">
        <w:rPr>
          <w:rFonts w:cs="Calibri"/>
          <w:color w:val="212121"/>
          <w:sz w:val="21"/>
          <w:szCs w:val="21"/>
        </w:rPr>
        <w:t xml:space="preserve"> na obrót energią elektryczną</w:t>
      </w:r>
      <w:r w:rsidR="008C133C" w:rsidRPr="00F068F7">
        <w:rPr>
          <w:color w:val="212121"/>
          <w:sz w:val="21"/>
          <w:szCs w:val="21"/>
        </w:rPr>
        <w:t xml:space="preserve"> </w:t>
      </w:r>
      <w:r w:rsidR="008C133C" w:rsidRPr="00F068F7">
        <w:rPr>
          <w:rFonts w:cs="Calibri"/>
          <w:color w:val="212121"/>
          <w:sz w:val="21"/>
          <w:szCs w:val="21"/>
        </w:rPr>
        <w:t>wydanej przez Prezesa Urzędu Regulacji Energetyki</w:t>
      </w:r>
    </w:p>
    <w:p w14:paraId="38918DB8" w14:textId="7B9C60DA" w:rsidR="007E7EF7" w:rsidRPr="00975A9D" w:rsidRDefault="003839A1" w:rsidP="00975A9D">
      <w:pPr>
        <w:pStyle w:val="Akapitzlist"/>
        <w:numPr>
          <w:ilvl w:val="3"/>
          <w:numId w:val="11"/>
        </w:numPr>
        <w:tabs>
          <w:tab w:val="left" w:pos="709"/>
        </w:tabs>
        <w:suppressAutoHyphens w:val="0"/>
        <w:spacing w:line="280" w:lineRule="atLeast"/>
        <w:ind w:left="709" w:hanging="425"/>
        <w:jc w:val="both"/>
        <w:rPr>
          <w:rFonts w:cs="Calibri"/>
          <w:color w:val="002060"/>
          <w:sz w:val="21"/>
          <w:szCs w:val="21"/>
        </w:rPr>
      </w:pPr>
      <w:r w:rsidRPr="00F068F7">
        <w:rPr>
          <w:rFonts w:cs="Calibri"/>
          <w:color w:val="212121"/>
          <w:sz w:val="21"/>
          <w:szCs w:val="21"/>
        </w:rPr>
        <w:t xml:space="preserve">Ważnej </w:t>
      </w:r>
      <w:r w:rsidRPr="00F068F7">
        <w:rPr>
          <w:rFonts w:cs="Calibri"/>
          <w:b/>
          <w:bCs/>
          <w:color w:val="212121"/>
          <w:sz w:val="21"/>
          <w:szCs w:val="21"/>
        </w:rPr>
        <w:t>Koncesji</w:t>
      </w:r>
      <w:r w:rsidRPr="00F068F7">
        <w:rPr>
          <w:rFonts w:cs="Calibri"/>
          <w:color w:val="212121"/>
          <w:sz w:val="21"/>
          <w:szCs w:val="21"/>
        </w:rPr>
        <w:t xml:space="preserve"> na dystrybucję energii elektrycznej wydanej przez Prezesa Urzędu Regulacji Energetyki </w:t>
      </w:r>
      <w:r w:rsidRPr="00F068F7">
        <w:rPr>
          <w:rFonts w:cs="Calibri"/>
          <w:b/>
          <w:bCs/>
          <w:color w:val="212121"/>
          <w:sz w:val="21"/>
          <w:szCs w:val="21"/>
        </w:rPr>
        <w:t>lub</w:t>
      </w:r>
      <w:r w:rsidRPr="00F068F7">
        <w:rPr>
          <w:rFonts w:cs="Calibri"/>
          <w:color w:val="212121"/>
          <w:sz w:val="21"/>
          <w:szCs w:val="21"/>
        </w:rPr>
        <w:t xml:space="preserve"> w przypadku, gdy wykonawca nie jest właścicielem sieci dystrybucyjnej </w:t>
      </w:r>
      <w:r w:rsidR="00191790" w:rsidRPr="00F068F7">
        <w:rPr>
          <w:rFonts w:cs="Calibri"/>
          <w:b/>
          <w:color w:val="212121"/>
          <w:sz w:val="21"/>
          <w:szCs w:val="21"/>
        </w:rPr>
        <w:t>Oświadczenia</w:t>
      </w:r>
      <w:r w:rsidR="00191790" w:rsidRPr="00F068F7">
        <w:rPr>
          <w:rFonts w:cs="Calibri"/>
          <w:color w:val="212121"/>
          <w:sz w:val="21"/>
          <w:szCs w:val="21"/>
        </w:rPr>
        <w:t xml:space="preserve"> o posiadaniu </w:t>
      </w:r>
      <w:r w:rsidR="00191790" w:rsidRPr="00F068F7">
        <w:rPr>
          <w:rFonts w:cs="Calibri"/>
          <w:b/>
          <w:bCs/>
          <w:color w:val="212121"/>
          <w:sz w:val="21"/>
          <w:szCs w:val="21"/>
        </w:rPr>
        <w:t>Umowy</w:t>
      </w:r>
      <w:r w:rsidR="00191790" w:rsidRPr="00F068F7">
        <w:rPr>
          <w:rFonts w:cs="Calibri"/>
          <w:color w:val="212121"/>
          <w:sz w:val="21"/>
          <w:szCs w:val="21"/>
        </w:rPr>
        <w:t xml:space="preserve"> z </w:t>
      </w:r>
      <w:r w:rsidR="00B75D13" w:rsidRPr="00F068F7">
        <w:rPr>
          <w:rFonts w:cs="Calibri"/>
          <w:color w:val="212121"/>
          <w:sz w:val="21"/>
          <w:szCs w:val="21"/>
        </w:rPr>
        <w:t xml:space="preserve">Operatorem Systemu Dystrybucyjnego na świadczenie usług dystrybucji energii elektrycznej na obszarze, na którym znajdują się punkty poboru opisane w </w:t>
      </w:r>
      <w:r w:rsidR="00B75D13" w:rsidRPr="00F068F7">
        <w:rPr>
          <w:rFonts w:cs="Calibri"/>
          <w:b/>
          <w:bCs/>
          <w:color w:val="212121"/>
          <w:sz w:val="21"/>
          <w:szCs w:val="21"/>
        </w:rPr>
        <w:t xml:space="preserve">Załączniku nr 1 </w:t>
      </w:r>
      <w:r w:rsidR="00B75D13" w:rsidRPr="00F068F7">
        <w:rPr>
          <w:rFonts w:cs="Calibri"/>
          <w:color w:val="212121"/>
          <w:sz w:val="21"/>
          <w:szCs w:val="21"/>
        </w:rPr>
        <w:t xml:space="preserve">do SWZ, w tym w zakresie dystrybucji energii elektrycznej wytworzonej w mikroinstalacji (wg wzoru </w:t>
      </w:r>
      <w:r w:rsidR="00B75D13" w:rsidRPr="00975A9D">
        <w:rPr>
          <w:rFonts w:cs="Calibri"/>
          <w:sz w:val="21"/>
          <w:szCs w:val="21"/>
        </w:rPr>
        <w:t xml:space="preserve">stanowiącego </w:t>
      </w:r>
      <w:r w:rsidR="00B75D13" w:rsidRPr="00975A9D">
        <w:rPr>
          <w:rFonts w:cs="Calibri"/>
          <w:b/>
          <w:bCs/>
          <w:sz w:val="21"/>
          <w:szCs w:val="21"/>
        </w:rPr>
        <w:t xml:space="preserve">Załącznik nr </w:t>
      </w:r>
      <w:r w:rsidR="004B3243" w:rsidRPr="00975A9D">
        <w:rPr>
          <w:rFonts w:cs="Calibri"/>
          <w:b/>
          <w:bCs/>
          <w:sz w:val="21"/>
          <w:szCs w:val="21"/>
        </w:rPr>
        <w:t>8</w:t>
      </w:r>
      <w:r w:rsidR="00B75D13" w:rsidRPr="00975A9D">
        <w:rPr>
          <w:rFonts w:cs="Calibri"/>
          <w:sz w:val="21"/>
          <w:szCs w:val="21"/>
        </w:rPr>
        <w:t xml:space="preserve"> do SWZ).</w:t>
      </w:r>
    </w:p>
    <w:p w14:paraId="4B4BF030" w14:textId="378B8A2A" w:rsidR="004B3243" w:rsidRPr="00975A9D" w:rsidRDefault="004B3243" w:rsidP="00975A9D">
      <w:pPr>
        <w:shd w:val="clear" w:color="auto" w:fill="FFFFFF"/>
        <w:tabs>
          <w:tab w:val="left" w:pos="284"/>
          <w:tab w:val="left" w:pos="1276"/>
        </w:tabs>
        <w:suppressAutoHyphens w:val="0"/>
        <w:autoSpaceDE w:val="0"/>
        <w:autoSpaceDN w:val="0"/>
        <w:adjustRightInd w:val="0"/>
        <w:spacing w:line="280" w:lineRule="atLeast"/>
        <w:ind w:left="284" w:hanging="142"/>
        <w:jc w:val="both"/>
        <w:rPr>
          <w:rFonts w:cs="Calibri"/>
          <w:sz w:val="21"/>
          <w:szCs w:val="21"/>
        </w:rPr>
      </w:pPr>
      <w:r w:rsidRPr="00975A9D">
        <w:rPr>
          <w:rFonts w:cs="Calibri"/>
          <w:sz w:val="21"/>
          <w:szCs w:val="21"/>
        </w:rPr>
        <w:t xml:space="preserve">2) W celu potwierdzenia spełniania przez wykonawcę warunków udziału w postępowaniu w zakresie zdolności technicznej lub zawodowej - </w:t>
      </w:r>
      <w:r w:rsidRPr="00975A9D">
        <w:rPr>
          <w:rFonts w:cs="Calibri"/>
          <w:b/>
          <w:color w:val="002060"/>
          <w:sz w:val="21"/>
          <w:szCs w:val="21"/>
        </w:rPr>
        <w:t>Wykazu dostaw wykonanych</w:t>
      </w:r>
      <w:r w:rsidRPr="00975A9D">
        <w:rPr>
          <w:rFonts w:cs="Calibri"/>
          <w:bCs/>
          <w:sz w:val="21"/>
          <w:szCs w:val="21"/>
        </w:rPr>
        <w:t>,</w:t>
      </w:r>
      <w:r w:rsidRPr="00975A9D">
        <w:rPr>
          <w:rFonts w:cs="Calibri"/>
          <w:sz w:val="21"/>
          <w:szCs w:val="21"/>
        </w:rPr>
        <w:t xml:space="preserve"> a w przypadku świadczeń powtarzających się lub ciągłych również wykonywanych</w:t>
      </w:r>
      <w:r w:rsidRPr="000E4A8A">
        <w:rPr>
          <w:rFonts w:cs="Calibri"/>
          <w:sz w:val="20"/>
        </w:rPr>
        <w:t xml:space="preserve">, w okresie ostatnich 3 lat, a jeżeli okres prowadzenia działalności jest krótszy – w tym okresie, wraz </w:t>
      </w:r>
      <w:r w:rsidR="000E4A8A">
        <w:rPr>
          <w:rFonts w:cs="Calibri"/>
          <w:sz w:val="20"/>
        </w:rPr>
        <w:t xml:space="preserve">z </w:t>
      </w:r>
      <w:r w:rsidR="000E4A8A" w:rsidRPr="000E4A8A">
        <w:rPr>
          <w:rFonts w:asciiTheme="minorHAnsi" w:hAnsiTheme="minorHAnsi" w:cstheme="minorHAnsi"/>
          <w:sz w:val="20"/>
        </w:rPr>
        <w:t>podaniem ich wartości</w:t>
      </w:r>
      <w:r w:rsidR="000E4A8A">
        <w:rPr>
          <w:rFonts w:asciiTheme="minorHAnsi" w:hAnsiTheme="minorHAnsi" w:cstheme="minorHAnsi"/>
          <w:sz w:val="22"/>
          <w:szCs w:val="22"/>
        </w:rPr>
        <w:t xml:space="preserve">, </w:t>
      </w:r>
      <w:r w:rsidRPr="00975A9D">
        <w:rPr>
          <w:rFonts w:cs="Calibri"/>
          <w:sz w:val="21"/>
          <w:szCs w:val="21"/>
        </w:rPr>
        <w:t xml:space="preserve"> przedmiotu, dat wykonania i podmiotów, na rzecz których dostawy zostały wykonane lub są wykonywane </w:t>
      </w:r>
      <w:r w:rsidRPr="00975A9D">
        <w:rPr>
          <w:rFonts w:cs="Calibri"/>
          <w:b/>
          <w:color w:val="002060"/>
          <w:sz w:val="21"/>
          <w:szCs w:val="21"/>
        </w:rPr>
        <w:t>wraz</w:t>
      </w:r>
      <w:r w:rsidRPr="00975A9D">
        <w:rPr>
          <w:rFonts w:cs="Calibri"/>
          <w:bCs/>
          <w:color w:val="002060"/>
          <w:sz w:val="21"/>
          <w:szCs w:val="21"/>
        </w:rPr>
        <w:t xml:space="preserve"> </w:t>
      </w:r>
      <w:r w:rsidRPr="00975A9D">
        <w:rPr>
          <w:rFonts w:cs="Calibri"/>
          <w:b/>
          <w:color w:val="002060"/>
          <w:sz w:val="21"/>
          <w:szCs w:val="21"/>
        </w:rPr>
        <w:t>z dowodami</w:t>
      </w:r>
      <w:r w:rsidRPr="00975A9D">
        <w:rPr>
          <w:rFonts w:cs="Calibri"/>
          <w:bCs/>
          <w:color w:val="002060"/>
          <w:sz w:val="21"/>
          <w:szCs w:val="21"/>
        </w:rPr>
        <w:t xml:space="preserve"> </w:t>
      </w:r>
      <w:r w:rsidRPr="00F068F7">
        <w:rPr>
          <w:rFonts w:cs="Calibri"/>
          <w:bCs/>
          <w:color w:val="212121"/>
          <w:sz w:val="21"/>
          <w:szCs w:val="21"/>
        </w:rPr>
        <w:t>określającymi czy te dostawy zostały wykonane lub są wykonywane należycie</w:t>
      </w:r>
      <w:r w:rsidRPr="00975A9D">
        <w:rPr>
          <w:rFonts w:cs="Calibri"/>
          <w:sz w:val="21"/>
          <w:szCs w:val="21"/>
        </w:rPr>
        <w:t>,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w:t>
      </w:r>
      <w:r w:rsidRPr="00975A9D">
        <w:rPr>
          <w:rFonts w:cs="Calibri"/>
          <w:sz w:val="21"/>
          <w:szCs w:val="21"/>
        </w:rPr>
        <w:br/>
        <w:t xml:space="preserve">– oświadczenie wykonawcy; w przypadku świadczeń powtarzających się lub ciągłych nadal wykonywanych referencje bądź inne dokumenty potwierdzające ich należyte wykonywanie powinny być wydane w okresie ostatnich 3 miesięcy. Wzór wykazu stanowi </w:t>
      </w:r>
      <w:r w:rsidRPr="00975A9D">
        <w:rPr>
          <w:rFonts w:cs="Calibri"/>
          <w:b/>
          <w:bCs/>
          <w:sz w:val="21"/>
          <w:szCs w:val="21"/>
        </w:rPr>
        <w:t>Załącznik nr 4</w:t>
      </w:r>
      <w:r w:rsidRPr="00975A9D">
        <w:rPr>
          <w:rFonts w:cs="Calibri"/>
          <w:sz w:val="21"/>
          <w:szCs w:val="21"/>
        </w:rPr>
        <w:t xml:space="preserve"> do SWZ. Okres wyrażony w latach liczy się wstecz od dnia, w którym upływa termin składania ofert</w:t>
      </w:r>
      <w:r w:rsidR="008816BF">
        <w:rPr>
          <w:rFonts w:cs="Calibri"/>
          <w:sz w:val="21"/>
          <w:szCs w:val="21"/>
        </w:rPr>
        <w:t>.</w:t>
      </w:r>
    </w:p>
    <w:p w14:paraId="3A6CF62B" w14:textId="1D18279F" w:rsidR="004B3243" w:rsidRPr="00971C3B" w:rsidRDefault="004B3243" w:rsidP="00975A9D">
      <w:pPr>
        <w:numPr>
          <w:ilvl w:val="0"/>
          <w:numId w:val="11"/>
        </w:numPr>
        <w:shd w:val="clear" w:color="auto" w:fill="FFFFFF"/>
        <w:tabs>
          <w:tab w:val="left" w:pos="284"/>
          <w:tab w:val="left" w:pos="1276"/>
        </w:tabs>
        <w:suppressAutoHyphens w:val="0"/>
        <w:autoSpaceDE w:val="0"/>
        <w:autoSpaceDN w:val="0"/>
        <w:adjustRightInd w:val="0"/>
        <w:spacing w:line="280" w:lineRule="atLeast"/>
        <w:ind w:left="284" w:hanging="284"/>
        <w:jc w:val="both"/>
        <w:rPr>
          <w:rFonts w:cs="Calibri"/>
          <w:sz w:val="21"/>
          <w:szCs w:val="21"/>
        </w:rPr>
      </w:pPr>
      <w:r w:rsidRPr="00971C3B">
        <w:rPr>
          <w:rFonts w:cs="Calibri"/>
          <w:sz w:val="21"/>
          <w:szCs w:val="21"/>
        </w:rPr>
        <w:t xml:space="preserve">Jeżeli wykonawca powołuje się na doświadczenie w realizacji dostaw wykonywanych wspólnie z innymi wykonawcami, przedkładany </w:t>
      </w:r>
      <w:r w:rsidRPr="00971C3B">
        <w:rPr>
          <w:rFonts w:cs="Calibri"/>
          <w:b/>
          <w:bCs/>
          <w:sz w:val="21"/>
          <w:szCs w:val="21"/>
        </w:rPr>
        <w:t>Wykaz dostaw</w:t>
      </w:r>
      <w:r w:rsidRPr="00971C3B">
        <w:rPr>
          <w:rFonts w:cs="Calibri"/>
          <w:sz w:val="21"/>
          <w:szCs w:val="21"/>
        </w:rPr>
        <w:t xml:space="preserve"> dotyczyć musi dostaw, w których wykonaniu wykonawca ten bezpośrednio uczestniczył, a w przypadku świadczeń powtarzających się lub ciągłych, w których wykonywaniu bezpośrednio uczestniczył lub uczestniczy.</w:t>
      </w:r>
    </w:p>
    <w:p w14:paraId="42F6AE60" w14:textId="6C05ED49" w:rsidR="007E7EF7" w:rsidRPr="00975A9D" w:rsidRDefault="007E7EF7" w:rsidP="00975A9D">
      <w:pPr>
        <w:numPr>
          <w:ilvl w:val="0"/>
          <w:numId w:val="11"/>
        </w:numPr>
        <w:shd w:val="clear" w:color="auto" w:fill="FFFFFF"/>
        <w:tabs>
          <w:tab w:val="left" w:pos="284"/>
          <w:tab w:val="left" w:pos="1276"/>
        </w:tabs>
        <w:suppressAutoHyphens w:val="0"/>
        <w:autoSpaceDE w:val="0"/>
        <w:autoSpaceDN w:val="0"/>
        <w:adjustRightInd w:val="0"/>
        <w:spacing w:line="280" w:lineRule="atLeast"/>
        <w:ind w:left="284" w:hanging="284"/>
        <w:jc w:val="both"/>
        <w:rPr>
          <w:rFonts w:cs="Calibri"/>
          <w:sz w:val="21"/>
          <w:szCs w:val="21"/>
        </w:rPr>
      </w:pPr>
      <w:r w:rsidRPr="00975A9D">
        <w:rPr>
          <w:rFonts w:cs="Calibri"/>
          <w:sz w:val="21"/>
          <w:szCs w:val="21"/>
        </w:rPr>
        <w:t xml:space="preserve">Zamawiający nie wzywa do złożenia podmiotowych środków dowodowych, jeżeli może je uzyskać za pomocą bezpłatnych i ogólnodostępnych baz danych, w szczególności rejestrów publicznych w rozumieniu </w:t>
      </w:r>
      <w:r w:rsidR="00240E01" w:rsidRPr="00975A9D">
        <w:rPr>
          <w:rFonts w:cs="Calibri"/>
          <w:sz w:val="21"/>
          <w:szCs w:val="21"/>
        </w:rPr>
        <w:t>Ustawy</w:t>
      </w:r>
      <w:r w:rsidRPr="00975A9D">
        <w:rPr>
          <w:rFonts w:cs="Calibri"/>
          <w:sz w:val="21"/>
          <w:szCs w:val="21"/>
        </w:rPr>
        <w:t xml:space="preserve"> z dnia 17 lutego 2005r. o informatyzacji działalności podmiotów realizujących zadania publiczne, o ile wykonawca wskazał w JEDZ dane umożliwiające dostęp do tych środków.</w:t>
      </w:r>
    </w:p>
    <w:p w14:paraId="0C8C6D3F" w14:textId="77777777" w:rsidR="007E7EF7" w:rsidRPr="00975A9D" w:rsidRDefault="007E7EF7" w:rsidP="00975A9D">
      <w:pPr>
        <w:numPr>
          <w:ilvl w:val="0"/>
          <w:numId w:val="11"/>
        </w:numPr>
        <w:shd w:val="clear" w:color="auto" w:fill="FFFFFF"/>
        <w:tabs>
          <w:tab w:val="left" w:pos="284"/>
        </w:tabs>
        <w:suppressAutoHyphens w:val="0"/>
        <w:autoSpaceDE w:val="0"/>
        <w:autoSpaceDN w:val="0"/>
        <w:adjustRightInd w:val="0"/>
        <w:spacing w:line="280" w:lineRule="atLeast"/>
        <w:ind w:left="284" w:hanging="284"/>
        <w:jc w:val="both"/>
        <w:rPr>
          <w:rFonts w:cs="Calibri"/>
          <w:sz w:val="21"/>
          <w:szCs w:val="21"/>
        </w:rPr>
      </w:pPr>
      <w:r w:rsidRPr="00975A9D">
        <w:rPr>
          <w:rFonts w:cs="Calibri"/>
          <w:sz w:val="21"/>
          <w:szCs w:val="21"/>
        </w:rPr>
        <w:t>Wykonawca nie jest zobowiązany do złożenia podmiotowych środków dowodowych, które zamawiający posiada, jeżeli wykonawca wskaże te środki oraz potwierdzi ich prawidłowość i aktualność.</w:t>
      </w:r>
    </w:p>
    <w:p w14:paraId="58701C23" w14:textId="77777777" w:rsidR="00F24BB9" w:rsidRPr="00971C3B" w:rsidRDefault="00F24BB9" w:rsidP="00975A9D">
      <w:pPr>
        <w:numPr>
          <w:ilvl w:val="0"/>
          <w:numId w:val="11"/>
        </w:numPr>
        <w:tabs>
          <w:tab w:val="left" w:pos="284"/>
          <w:tab w:val="left" w:pos="426"/>
        </w:tabs>
        <w:suppressAutoHyphens w:val="0"/>
        <w:spacing w:line="280" w:lineRule="atLeast"/>
        <w:ind w:left="284" w:hanging="284"/>
        <w:jc w:val="both"/>
        <w:rPr>
          <w:rFonts w:asciiTheme="minorHAnsi" w:hAnsiTheme="minorHAnsi" w:cstheme="minorHAnsi"/>
          <w:sz w:val="21"/>
          <w:szCs w:val="21"/>
        </w:rPr>
      </w:pPr>
      <w:r w:rsidRPr="00971C3B">
        <w:rPr>
          <w:rFonts w:asciiTheme="minorHAnsi" w:hAnsiTheme="minorHAnsi" w:cstheme="minorHAnsi"/>
          <w:sz w:val="21"/>
          <w:szCs w:val="21"/>
          <w:shd w:val="clear" w:color="auto" w:fill="FFFFFF"/>
        </w:rPr>
        <w:t xml:space="preserve">Wykonawca może w celu potwierdzenia spełniania warunków udziału w postępowaniu, w stosownych sytuacjach oraz w odniesieniu do konkretnego zamówienia, lub jego części, </w:t>
      </w:r>
      <w:r w:rsidRPr="00971C3B">
        <w:rPr>
          <w:rFonts w:asciiTheme="minorHAnsi" w:hAnsiTheme="minorHAnsi" w:cstheme="minorHAnsi"/>
          <w:sz w:val="21"/>
          <w:szCs w:val="21"/>
          <w:u w:val="single"/>
          <w:shd w:val="clear" w:color="auto" w:fill="FFFFFF"/>
        </w:rPr>
        <w:t xml:space="preserve">polegać na zdolnościach technicznych lub zawodowych </w:t>
      </w:r>
      <w:r w:rsidRPr="00971C3B">
        <w:rPr>
          <w:rFonts w:asciiTheme="minorHAnsi" w:hAnsiTheme="minorHAnsi" w:cstheme="minorHAnsi"/>
          <w:b/>
          <w:bCs/>
          <w:sz w:val="21"/>
          <w:szCs w:val="21"/>
          <w:u w:val="single"/>
          <w:shd w:val="clear" w:color="auto" w:fill="FFFFFF"/>
        </w:rPr>
        <w:t>podmiotów udostępniających zasoby</w:t>
      </w:r>
      <w:r w:rsidRPr="00971C3B">
        <w:rPr>
          <w:rFonts w:asciiTheme="minorHAnsi" w:hAnsiTheme="minorHAnsi" w:cstheme="minorHAnsi"/>
          <w:sz w:val="21"/>
          <w:szCs w:val="21"/>
          <w:shd w:val="clear" w:color="auto" w:fill="FFFFFF"/>
        </w:rPr>
        <w:t>, niezależnie od charakteru prawnego łączących go z nimi stosunków prawnych:</w:t>
      </w:r>
    </w:p>
    <w:p w14:paraId="5FF456FC" w14:textId="77777777" w:rsidR="00F24BB9" w:rsidRPr="00971C3B" w:rsidRDefault="00F24BB9" w:rsidP="002230D7">
      <w:pPr>
        <w:numPr>
          <w:ilvl w:val="4"/>
          <w:numId w:val="34"/>
        </w:numPr>
        <w:tabs>
          <w:tab w:val="left" w:pos="567"/>
        </w:tabs>
        <w:suppressAutoHyphens w:val="0"/>
        <w:spacing w:line="280" w:lineRule="atLeast"/>
        <w:ind w:left="567" w:hanging="283"/>
        <w:contextualSpacing/>
        <w:jc w:val="both"/>
        <w:rPr>
          <w:rFonts w:asciiTheme="minorHAnsi" w:hAnsiTheme="minorHAnsi" w:cstheme="minorHAnsi"/>
          <w:sz w:val="21"/>
          <w:szCs w:val="21"/>
        </w:rPr>
      </w:pPr>
      <w:r w:rsidRPr="00971C3B">
        <w:rPr>
          <w:rFonts w:asciiTheme="minorHAnsi" w:hAnsiTheme="minorHAnsi" w:cstheme="minorHAnsi"/>
          <w:sz w:val="21"/>
          <w:szCs w:val="21"/>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zawiera w szczególności zakres dostępnych wykonawcy zasobów podmiotu udostępniającego zasoby oraz sposób i okres udostępnienia wykonawcy i wykorzystania przez niego zasobów podmiotu udostępniającego te zasoby przy wykonywaniu zamówienia</w:t>
      </w:r>
      <w:r w:rsidRPr="00971C3B">
        <w:rPr>
          <w:rFonts w:asciiTheme="minorHAnsi" w:hAnsiTheme="minorHAnsi" w:cstheme="minorHAnsi"/>
          <w:sz w:val="21"/>
          <w:szCs w:val="21"/>
          <w:shd w:val="clear" w:color="auto" w:fill="F7CAAC"/>
        </w:rPr>
        <w:t xml:space="preserve"> </w:t>
      </w:r>
    </w:p>
    <w:p w14:paraId="3BB9ED72" w14:textId="77777777" w:rsidR="00F24BB9" w:rsidRPr="00971C3B" w:rsidRDefault="00F24BB9" w:rsidP="002230D7">
      <w:pPr>
        <w:numPr>
          <w:ilvl w:val="4"/>
          <w:numId w:val="34"/>
        </w:numPr>
        <w:tabs>
          <w:tab w:val="left" w:pos="567"/>
        </w:tabs>
        <w:suppressAutoHyphens w:val="0"/>
        <w:spacing w:line="280" w:lineRule="atLeast"/>
        <w:ind w:left="567" w:hanging="283"/>
        <w:contextualSpacing/>
        <w:jc w:val="both"/>
        <w:rPr>
          <w:rFonts w:asciiTheme="minorHAnsi" w:hAnsiTheme="minorHAnsi" w:cstheme="minorHAnsi"/>
          <w:sz w:val="21"/>
          <w:szCs w:val="21"/>
        </w:rPr>
      </w:pPr>
      <w:r w:rsidRPr="00971C3B">
        <w:rPr>
          <w:rFonts w:asciiTheme="minorHAnsi" w:hAnsiTheme="minorHAnsi" w:cstheme="minorHAnsi"/>
          <w:sz w:val="21"/>
          <w:szCs w:val="21"/>
          <w:shd w:val="clear" w:color="auto" w:fill="FFFFFF"/>
        </w:rPr>
        <w:lastRenderedPageBreak/>
        <w:t>zamawiający ocenia, czy udostępniane wykonawcy przez podmioty udostępniające zasoby zdolności techniczne lub zawodowe, pozwalają na wykazanie przez wykonawcę spełniania warunków udziału w postępowaniu, o których mowa w art. 112 ust. 2 pkt 4 Ustawy Pzp, a także bada, czy nie zachodzą wobec tego podmiotu podstawy wykluczenia, które zostały przewidziane względem wykonawcy</w:t>
      </w:r>
    </w:p>
    <w:p w14:paraId="66D6F778" w14:textId="77777777" w:rsidR="00F24BB9" w:rsidRPr="00971C3B" w:rsidRDefault="00F24BB9" w:rsidP="002230D7">
      <w:pPr>
        <w:numPr>
          <w:ilvl w:val="4"/>
          <w:numId w:val="34"/>
        </w:numPr>
        <w:tabs>
          <w:tab w:val="left" w:pos="567"/>
        </w:tabs>
        <w:suppressAutoHyphens w:val="0"/>
        <w:spacing w:line="280" w:lineRule="atLeast"/>
        <w:ind w:left="567" w:hanging="283"/>
        <w:contextualSpacing/>
        <w:jc w:val="both"/>
        <w:rPr>
          <w:rFonts w:asciiTheme="minorHAnsi" w:hAnsiTheme="minorHAnsi" w:cstheme="minorHAnsi"/>
          <w:sz w:val="21"/>
          <w:szCs w:val="21"/>
        </w:rPr>
      </w:pPr>
      <w:r w:rsidRPr="00971C3B">
        <w:rPr>
          <w:rFonts w:asciiTheme="minorHAnsi" w:hAnsiTheme="minorHAnsi" w:cstheme="minorHAnsi"/>
          <w:sz w:val="21"/>
          <w:szCs w:val="21"/>
          <w:shd w:val="clear" w:color="auto" w:fill="FFFFFF"/>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5FE09441" w14:textId="77777777" w:rsidR="00F24BB9" w:rsidRPr="00971C3B" w:rsidRDefault="00F24BB9" w:rsidP="002230D7">
      <w:pPr>
        <w:numPr>
          <w:ilvl w:val="4"/>
          <w:numId w:val="34"/>
        </w:numPr>
        <w:tabs>
          <w:tab w:val="left" w:pos="567"/>
        </w:tabs>
        <w:suppressAutoHyphens w:val="0"/>
        <w:spacing w:line="280" w:lineRule="atLeast"/>
        <w:ind w:left="567" w:hanging="283"/>
        <w:contextualSpacing/>
        <w:jc w:val="both"/>
        <w:rPr>
          <w:rFonts w:asciiTheme="minorHAnsi" w:hAnsiTheme="minorHAnsi" w:cstheme="minorHAnsi"/>
          <w:sz w:val="21"/>
          <w:szCs w:val="21"/>
        </w:rPr>
      </w:pPr>
      <w:r w:rsidRPr="00971C3B">
        <w:rPr>
          <w:rFonts w:asciiTheme="minorHAnsi" w:hAnsiTheme="minorHAnsi" w:cstheme="minorHAnsi"/>
          <w:sz w:val="21"/>
          <w:szCs w:val="21"/>
        </w:rPr>
        <w:t>w celu oceny, czy wykonawca polegając na zdolnościach podmiotów udostępniających zasoby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45A45D67" w14:textId="77777777" w:rsidR="00F24BB9" w:rsidRPr="00971C3B" w:rsidRDefault="00F24BB9" w:rsidP="002230D7">
      <w:pPr>
        <w:numPr>
          <w:ilvl w:val="2"/>
          <w:numId w:val="33"/>
        </w:numPr>
        <w:tabs>
          <w:tab w:val="left" w:pos="851"/>
        </w:tabs>
        <w:suppressAutoHyphens w:val="0"/>
        <w:spacing w:line="280" w:lineRule="atLeast"/>
        <w:ind w:left="851" w:right="20" w:hanging="284"/>
        <w:jc w:val="both"/>
        <w:rPr>
          <w:rFonts w:asciiTheme="minorHAnsi" w:hAnsiTheme="minorHAnsi" w:cstheme="minorHAnsi"/>
          <w:sz w:val="21"/>
          <w:szCs w:val="21"/>
        </w:rPr>
      </w:pPr>
      <w:r w:rsidRPr="00971C3B">
        <w:rPr>
          <w:rFonts w:asciiTheme="minorHAnsi" w:hAnsiTheme="minorHAnsi" w:cstheme="minorHAnsi"/>
          <w:sz w:val="21"/>
          <w:szCs w:val="21"/>
        </w:rPr>
        <w:t xml:space="preserve">składa wraz z ofertą </w:t>
      </w:r>
      <w:r w:rsidRPr="00971C3B">
        <w:rPr>
          <w:rFonts w:asciiTheme="minorHAnsi" w:hAnsiTheme="minorHAnsi" w:cstheme="minorHAnsi"/>
          <w:b/>
          <w:bCs/>
          <w:sz w:val="21"/>
          <w:szCs w:val="21"/>
        </w:rPr>
        <w:t>zobowiązanie podmiotu</w:t>
      </w:r>
      <w:r w:rsidRPr="00971C3B">
        <w:rPr>
          <w:rFonts w:asciiTheme="minorHAnsi" w:hAnsiTheme="minorHAnsi" w:cstheme="minorHAnsi"/>
          <w:sz w:val="21"/>
          <w:szCs w:val="21"/>
        </w:rPr>
        <w:t xml:space="preserve">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4D9FFF73" w14:textId="77777777" w:rsidR="00F24BB9" w:rsidRPr="00971C3B" w:rsidRDefault="00F24BB9" w:rsidP="002230D7">
      <w:pPr>
        <w:numPr>
          <w:ilvl w:val="2"/>
          <w:numId w:val="33"/>
        </w:numPr>
        <w:tabs>
          <w:tab w:val="left" w:pos="851"/>
        </w:tabs>
        <w:suppressAutoHyphens w:val="0"/>
        <w:spacing w:line="280" w:lineRule="atLeast"/>
        <w:ind w:left="851" w:right="20" w:hanging="284"/>
        <w:jc w:val="both"/>
        <w:rPr>
          <w:rFonts w:asciiTheme="minorHAnsi" w:hAnsiTheme="minorHAnsi" w:cstheme="minorHAnsi"/>
          <w:sz w:val="21"/>
          <w:szCs w:val="21"/>
        </w:rPr>
      </w:pPr>
      <w:r w:rsidRPr="00971C3B">
        <w:rPr>
          <w:rFonts w:asciiTheme="minorHAnsi" w:hAnsiTheme="minorHAnsi" w:cstheme="minorHAnsi"/>
          <w:sz w:val="21"/>
          <w:szCs w:val="21"/>
        </w:rPr>
        <w:t xml:space="preserve">składa wraz z ofertą </w:t>
      </w:r>
      <w:r w:rsidRPr="00971C3B">
        <w:rPr>
          <w:rFonts w:asciiTheme="minorHAnsi" w:hAnsiTheme="minorHAnsi" w:cstheme="minorHAnsi"/>
          <w:b/>
          <w:sz w:val="21"/>
          <w:szCs w:val="21"/>
        </w:rPr>
        <w:t>Jednolity Europejski Dokument Zamówienia (JEDZ)</w:t>
      </w:r>
      <w:r w:rsidRPr="00971C3B">
        <w:rPr>
          <w:rFonts w:asciiTheme="minorHAnsi" w:hAnsiTheme="minorHAnsi" w:cstheme="minorHAnsi"/>
          <w:sz w:val="21"/>
          <w:szCs w:val="21"/>
        </w:rPr>
        <w:t xml:space="preserve"> dotyczący tych podmiotów, w zakresie wskazanym w Części II Sekcji C formularza JEDZ (</w:t>
      </w:r>
      <w:r w:rsidRPr="00971C3B">
        <w:rPr>
          <w:rFonts w:asciiTheme="minorHAnsi" w:hAnsiTheme="minorHAnsi" w:cstheme="minorHAnsi"/>
          <w:i/>
          <w:sz w:val="21"/>
          <w:szCs w:val="21"/>
        </w:rPr>
        <w:t>Informacje na temat polegania na zdolności innych podmiotów</w:t>
      </w:r>
      <w:r w:rsidRPr="00971C3B">
        <w:rPr>
          <w:rFonts w:asciiTheme="minorHAnsi" w:hAnsiTheme="minorHAnsi" w:cstheme="minorHAnsi"/>
          <w:sz w:val="21"/>
          <w:szCs w:val="21"/>
        </w:rPr>
        <w:t xml:space="preserve">), </w:t>
      </w:r>
    </w:p>
    <w:p w14:paraId="0E17C01D" w14:textId="77777777" w:rsidR="00F24BB9" w:rsidRPr="00971C3B" w:rsidRDefault="00F24BB9" w:rsidP="002230D7">
      <w:pPr>
        <w:numPr>
          <w:ilvl w:val="2"/>
          <w:numId w:val="33"/>
        </w:numPr>
        <w:suppressAutoHyphens w:val="0"/>
        <w:spacing w:line="280" w:lineRule="atLeast"/>
        <w:ind w:left="851" w:hanging="284"/>
        <w:jc w:val="both"/>
        <w:rPr>
          <w:rFonts w:asciiTheme="minorHAnsi" w:hAnsiTheme="minorHAnsi" w:cstheme="minorHAnsi"/>
          <w:sz w:val="21"/>
          <w:szCs w:val="21"/>
        </w:rPr>
      </w:pPr>
      <w:r w:rsidRPr="00971C3B">
        <w:rPr>
          <w:rFonts w:asciiTheme="minorHAnsi" w:hAnsiTheme="minorHAnsi" w:cstheme="minorHAnsi"/>
          <w:sz w:val="21"/>
          <w:szCs w:val="21"/>
        </w:rPr>
        <w:t xml:space="preserve">składa wraz z ofertą Oświadczenie podmiotu udostępniającego wg wzoru stanowiącego </w:t>
      </w:r>
      <w:r w:rsidRPr="00971C3B">
        <w:rPr>
          <w:rFonts w:asciiTheme="minorHAnsi" w:hAnsiTheme="minorHAnsi" w:cstheme="minorHAnsi"/>
          <w:b/>
          <w:bCs/>
          <w:sz w:val="21"/>
          <w:szCs w:val="21"/>
        </w:rPr>
        <w:t xml:space="preserve">Załącznik nr 3b </w:t>
      </w:r>
      <w:r w:rsidRPr="00971C3B">
        <w:rPr>
          <w:rFonts w:asciiTheme="minorHAnsi" w:hAnsiTheme="minorHAnsi" w:cstheme="minorHAnsi"/>
          <w:sz w:val="21"/>
          <w:szCs w:val="21"/>
        </w:rPr>
        <w:t xml:space="preserve">do SWZ, </w:t>
      </w:r>
    </w:p>
    <w:p w14:paraId="4031CA23" w14:textId="206F4098" w:rsidR="00F24BB9" w:rsidRPr="00971C3B" w:rsidRDefault="00F24BB9" w:rsidP="002230D7">
      <w:pPr>
        <w:numPr>
          <w:ilvl w:val="2"/>
          <w:numId w:val="33"/>
        </w:numPr>
        <w:shd w:val="clear" w:color="auto" w:fill="FFFFFF"/>
        <w:tabs>
          <w:tab w:val="left" w:pos="284"/>
          <w:tab w:val="left" w:pos="851"/>
        </w:tabs>
        <w:suppressAutoHyphens w:val="0"/>
        <w:autoSpaceDE w:val="0"/>
        <w:autoSpaceDN w:val="0"/>
        <w:adjustRightInd w:val="0"/>
        <w:spacing w:line="280" w:lineRule="atLeast"/>
        <w:ind w:left="851" w:right="20" w:hanging="295"/>
        <w:jc w:val="both"/>
        <w:rPr>
          <w:rFonts w:asciiTheme="minorHAnsi" w:hAnsiTheme="minorHAnsi" w:cstheme="minorHAnsi"/>
          <w:sz w:val="21"/>
          <w:szCs w:val="21"/>
        </w:rPr>
      </w:pPr>
      <w:r w:rsidRPr="00971C3B">
        <w:rPr>
          <w:rFonts w:asciiTheme="minorHAnsi" w:hAnsiTheme="minorHAnsi" w:cstheme="minorHAnsi"/>
          <w:sz w:val="21"/>
          <w:szCs w:val="21"/>
        </w:rPr>
        <w:t xml:space="preserve">przedkłada (na wezwanie) w odniesieniu do tych podmiotów, w celu wykazania braku podstaw do wykluczenia, oświadczenia i dokumenty wskazane w pkt 8 </w:t>
      </w:r>
      <w:proofErr w:type="spellStart"/>
      <w:r w:rsidRPr="00971C3B">
        <w:rPr>
          <w:rFonts w:asciiTheme="minorHAnsi" w:hAnsiTheme="minorHAnsi" w:cstheme="minorHAnsi"/>
          <w:sz w:val="21"/>
          <w:szCs w:val="21"/>
        </w:rPr>
        <w:t>ppkt</w:t>
      </w:r>
      <w:proofErr w:type="spellEnd"/>
      <w:r w:rsidRPr="00971C3B">
        <w:rPr>
          <w:rFonts w:asciiTheme="minorHAnsi" w:hAnsiTheme="minorHAnsi" w:cstheme="minorHAnsi"/>
          <w:sz w:val="21"/>
          <w:szCs w:val="21"/>
        </w:rPr>
        <w:t xml:space="preserve"> 1, </w:t>
      </w:r>
      <w:r w:rsidR="00E422AE">
        <w:rPr>
          <w:rFonts w:asciiTheme="minorHAnsi" w:hAnsiTheme="minorHAnsi" w:cstheme="minorHAnsi"/>
          <w:sz w:val="21"/>
          <w:szCs w:val="21"/>
        </w:rPr>
        <w:t>5</w:t>
      </w:r>
      <w:r w:rsidRPr="00971C3B">
        <w:rPr>
          <w:rFonts w:asciiTheme="minorHAnsi" w:hAnsiTheme="minorHAnsi" w:cstheme="minorHAnsi"/>
          <w:sz w:val="21"/>
          <w:szCs w:val="21"/>
        </w:rPr>
        <w:t>, niniejszego Rozdziału</w:t>
      </w:r>
    </w:p>
    <w:p w14:paraId="28FE8B89" w14:textId="24C58519" w:rsidR="00F24BB9" w:rsidRPr="00971C3B" w:rsidRDefault="00F24BB9" w:rsidP="002230D7">
      <w:pPr>
        <w:numPr>
          <w:ilvl w:val="2"/>
          <w:numId w:val="33"/>
        </w:numPr>
        <w:shd w:val="clear" w:color="auto" w:fill="FFFFFF"/>
        <w:tabs>
          <w:tab w:val="left" w:pos="284"/>
          <w:tab w:val="left" w:pos="851"/>
        </w:tabs>
        <w:suppressAutoHyphens w:val="0"/>
        <w:autoSpaceDE w:val="0"/>
        <w:autoSpaceDN w:val="0"/>
        <w:adjustRightInd w:val="0"/>
        <w:spacing w:line="280" w:lineRule="atLeast"/>
        <w:ind w:left="851" w:right="20" w:hanging="295"/>
        <w:jc w:val="both"/>
        <w:rPr>
          <w:rFonts w:asciiTheme="minorHAnsi" w:hAnsiTheme="minorHAnsi" w:cstheme="minorHAnsi"/>
          <w:sz w:val="21"/>
          <w:szCs w:val="21"/>
        </w:rPr>
      </w:pPr>
      <w:r w:rsidRPr="00971C3B">
        <w:rPr>
          <w:rFonts w:asciiTheme="minorHAnsi" w:hAnsiTheme="minorHAnsi" w:cstheme="minorHAnsi"/>
          <w:sz w:val="21"/>
          <w:szCs w:val="21"/>
        </w:rPr>
        <w:t xml:space="preserve">wraz z własnym oświadczeniem JEDZ, składa także (wraz z ofertą) oświadczenie </w:t>
      </w:r>
      <w:r w:rsidRPr="00971C3B">
        <w:rPr>
          <w:rFonts w:asciiTheme="minorHAnsi" w:hAnsiTheme="minorHAnsi" w:cstheme="minorHAnsi"/>
          <w:b/>
          <w:bCs/>
          <w:sz w:val="21"/>
          <w:szCs w:val="21"/>
        </w:rPr>
        <w:t>JEDZ podmiotu udostępniającego zasoby</w:t>
      </w:r>
      <w:r w:rsidRPr="00971C3B">
        <w:rPr>
          <w:rFonts w:asciiTheme="minorHAnsi" w:hAnsiTheme="minorHAnsi" w:cstheme="minorHAnsi"/>
          <w:sz w:val="21"/>
          <w:szCs w:val="21"/>
        </w:rPr>
        <w:t>, potwierdzające brak podstaw wykluczenia tego podmiotu oraz odpowiednio spełnianie warunków udziału w postępowaniu, w zakresie, w jakim wykonawca powołuje się na jego zasoby</w:t>
      </w:r>
      <w:r w:rsidR="00971C3B">
        <w:rPr>
          <w:rFonts w:asciiTheme="minorHAnsi" w:hAnsiTheme="minorHAnsi" w:cstheme="minorHAnsi"/>
          <w:sz w:val="21"/>
          <w:szCs w:val="21"/>
        </w:rPr>
        <w:t>.</w:t>
      </w:r>
    </w:p>
    <w:p w14:paraId="1B3001E1" w14:textId="3C36751F" w:rsidR="006E7AA0" w:rsidRPr="00975A9D" w:rsidRDefault="005737CB" w:rsidP="00975A9D">
      <w:pPr>
        <w:numPr>
          <w:ilvl w:val="0"/>
          <w:numId w:val="11"/>
        </w:numPr>
        <w:tabs>
          <w:tab w:val="left" w:pos="284"/>
        </w:tabs>
        <w:suppressAutoHyphens w:val="0"/>
        <w:autoSpaceDE w:val="0"/>
        <w:autoSpaceDN w:val="0"/>
        <w:adjustRightInd w:val="0"/>
        <w:spacing w:line="280" w:lineRule="atLeast"/>
        <w:ind w:left="284" w:hanging="284"/>
        <w:jc w:val="both"/>
        <w:rPr>
          <w:rFonts w:cs="Calibri"/>
          <w:sz w:val="21"/>
          <w:szCs w:val="21"/>
        </w:rPr>
      </w:pPr>
      <w:r w:rsidRPr="00975A9D">
        <w:rPr>
          <w:rFonts w:cs="Calibri"/>
          <w:sz w:val="21"/>
          <w:szCs w:val="21"/>
        </w:rPr>
        <w:t xml:space="preserve">Zamawiający zastrzega, że w celu oceny, czy wykonawca, którego oferta uznana zostanie za najkorzystniejszą nie podlega wykluczeniu na podstawie art. 7 ust.1 </w:t>
      </w:r>
      <w:r w:rsidR="00240E01" w:rsidRPr="00975A9D">
        <w:rPr>
          <w:rFonts w:cs="Calibri"/>
          <w:sz w:val="21"/>
          <w:szCs w:val="21"/>
        </w:rPr>
        <w:t>Ustawy</w:t>
      </w:r>
      <w:r w:rsidRPr="00975A9D">
        <w:rPr>
          <w:rFonts w:cs="Calibri"/>
          <w:sz w:val="21"/>
          <w:szCs w:val="21"/>
        </w:rPr>
        <w:t xml:space="preserve"> sankcyjnej oraz że nie zachodzą wobec niego okoliczności uniemożliwiające udzielenie zamówienia w związku z treścią art. 5k Rozporządzenia (UE) nr 833/2014</w:t>
      </w:r>
      <w:r w:rsidR="0043383B" w:rsidRPr="00975A9D">
        <w:rPr>
          <w:rFonts w:cs="Calibri"/>
          <w:sz w:val="21"/>
          <w:szCs w:val="21"/>
        </w:rPr>
        <w:t xml:space="preserve"> ze zm.</w:t>
      </w:r>
      <w:r w:rsidRPr="00975A9D">
        <w:rPr>
          <w:rFonts w:cs="Calibri"/>
          <w:sz w:val="21"/>
          <w:szCs w:val="21"/>
        </w:rPr>
        <w:t>, ma prawo wezwać wykonawcę na każdym etapie postępowania do złożenia dokumentów, oświadczeń lub innych środków dowodowych</w:t>
      </w:r>
      <w:r w:rsidR="007E7EF7" w:rsidRPr="00975A9D">
        <w:rPr>
          <w:rFonts w:cs="Calibri"/>
          <w:sz w:val="21"/>
          <w:szCs w:val="21"/>
        </w:rPr>
        <w:t>.</w:t>
      </w:r>
    </w:p>
    <w:p w14:paraId="4C01BE4D" w14:textId="23D0C2D9" w:rsidR="0043383B" w:rsidRPr="00971C3B" w:rsidRDefault="0043383B" w:rsidP="00975A9D">
      <w:pPr>
        <w:numPr>
          <w:ilvl w:val="0"/>
          <w:numId w:val="11"/>
        </w:numPr>
        <w:tabs>
          <w:tab w:val="left" w:pos="284"/>
        </w:tabs>
        <w:suppressAutoHyphens w:val="0"/>
        <w:autoSpaceDE w:val="0"/>
        <w:autoSpaceDN w:val="0"/>
        <w:adjustRightInd w:val="0"/>
        <w:spacing w:line="280" w:lineRule="atLeast"/>
        <w:ind w:left="284" w:hanging="284"/>
        <w:jc w:val="both"/>
        <w:rPr>
          <w:rFonts w:asciiTheme="minorHAnsi" w:hAnsiTheme="minorHAnsi" w:cstheme="minorHAnsi"/>
          <w:sz w:val="21"/>
          <w:szCs w:val="21"/>
        </w:rPr>
      </w:pPr>
      <w:r w:rsidRPr="00971C3B">
        <w:rPr>
          <w:rFonts w:asciiTheme="minorHAnsi" w:hAnsiTheme="minorHAnsi" w:cstheme="minorHAnsi"/>
          <w:sz w:val="21"/>
          <w:szCs w:val="21"/>
        </w:rPr>
        <w:t>Wykonawca nie może, po upływie terminu składania ofert, powoływać się na zdolności podmiotów udostępniających zasoby, jeżeli na etapie składania ofert nie polegał on w danym zakresie na zdolnościach lub sytuacji podmiotów udostępniających zasoby</w:t>
      </w:r>
      <w:r w:rsidRPr="00971C3B">
        <w:rPr>
          <w:rFonts w:asciiTheme="minorHAnsi" w:hAnsiTheme="minorHAnsi" w:cstheme="minorHAnsi"/>
          <w:sz w:val="21"/>
          <w:szCs w:val="21"/>
          <w:shd w:val="clear" w:color="auto" w:fill="FFFFFF"/>
        </w:rPr>
        <w:t>.</w:t>
      </w:r>
    </w:p>
    <w:p w14:paraId="36C0650E" w14:textId="5A79872D" w:rsidR="007E7EF7" w:rsidRPr="006E7AA0" w:rsidRDefault="007E7EF7" w:rsidP="00975A9D">
      <w:pPr>
        <w:numPr>
          <w:ilvl w:val="0"/>
          <w:numId w:val="11"/>
        </w:numPr>
        <w:tabs>
          <w:tab w:val="left" w:pos="284"/>
        </w:tabs>
        <w:suppressAutoHyphens w:val="0"/>
        <w:autoSpaceDE w:val="0"/>
        <w:autoSpaceDN w:val="0"/>
        <w:adjustRightInd w:val="0"/>
        <w:spacing w:line="280" w:lineRule="atLeast"/>
        <w:ind w:left="284" w:hanging="284"/>
        <w:jc w:val="both"/>
        <w:rPr>
          <w:rFonts w:cs="Calibri"/>
          <w:sz w:val="21"/>
          <w:szCs w:val="21"/>
        </w:rPr>
      </w:pPr>
      <w:r w:rsidRPr="00975A9D">
        <w:rPr>
          <w:rFonts w:cs="Calibri"/>
          <w:sz w:val="21"/>
          <w:szCs w:val="21"/>
        </w:rPr>
        <w:t xml:space="preserve">Wykluczenie wykonawcy następuje zgodnie z art. 111 </w:t>
      </w:r>
      <w:r w:rsidR="00240E01" w:rsidRPr="00975A9D">
        <w:rPr>
          <w:rFonts w:cs="Calibri"/>
          <w:sz w:val="21"/>
          <w:szCs w:val="21"/>
        </w:rPr>
        <w:t>Ustawy</w:t>
      </w:r>
      <w:r w:rsidR="005737CB" w:rsidRPr="00975A9D">
        <w:rPr>
          <w:rFonts w:cs="Calibri"/>
          <w:sz w:val="21"/>
          <w:szCs w:val="21"/>
        </w:rPr>
        <w:t xml:space="preserve"> </w:t>
      </w:r>
      <w:r w:rsidRPr="00975A9D">
        <w:rPr>
          <w:rFonts w:cs="Calibri"/>
          <w:sz w:val="21"/>
          <w:szCs w:val="21"/>
        </w:rPr>
        <w:t>Pzp.</w:t>
      </w:r>
    </w:p>
    <w:p w14:paraId="4D432127" w14:textId="77777777" w:rsidR="001B7AE7" w:rsidRPr="00025D03" w:rsidRDefault="001B7AE7" w:rsidP="006E2D81">
      <w:pPr>
        <w:pStyle w:val="Akapitzlist"/>
        <w:shd w:val="clear" w:color="auto" w:fill="FFFFFF"/>
        <w:tabs>
          <w:tab w:val="left" w:pos="284"/>
        </w:tabs>
        <w:spacing w:line="280" w:lineRule="atLeast"/>
        <w:ind w:left="0"/>
        <w:jc w:val="both"/>
        <w:rPr>
          <w:rFonts w:asciiTheme="minorHAnsi" w:hAnsiTheme="minorHAnsi" w:cstheme="minorHAnsi"/>
          <w:sz w:val="21"/>
          <w:szCs w:val="21"/>
        </w:rPr>
      </w:pPr>
    </w:p>
    <w:p w14:paraId="235BAA37" w14:textId="77777777" w:rsidR="001B7AE7" w:rsidRPr="007A5765" w:rsidRDefault="004442A8" w:rsidP="006E2D81">
      <w:pPr>
        <w:pStyle w:val="Nagwek1"/>
        <w:spacing w:beforeAutospacing="0" w:afterAutospacing="0" w:line="280" w:lineRule="atLeast"/>
      </w:pPr>
      <w:bookmarkStart w:id="23" w:name="_Toc178834900"/>
      <w:bookmarkStart w:id="24" w:name="_Hlk60530447"/>
      <w:r w:rsidRPr="007A5765">
        <w:t>INFORMACJE O SPOSOBIE I ŚRODKACH KOMUNIKACJI, PRZY UŻYCIU KTÓRYCH ZAMAWIAJĄCY BĘDZIE KOMUNIKOWAŁ SIĘ Z WYKONAWCAMI</w:t>
      </w:r>
      <w:bookmarkEnd w:id="23"/>
    </w:p>
    <w:p w14:paraId="0E9DB9AE" w14:textId="77777777" w:rsidR="001B7AE7" w:rsidRPr="00F068F7" w:rsidRDefault="001B7AE7" w:rsidP="006E2D81">
      <w:pPr>
        <w:tabs>
          <w:tab w:val="left" w:pos="709"/>
        </w:tabs>
        <w:spacing w:line="280" w:lineRule="atLeast"/>
        <w:ind w:left="709"/>
        <w:jc w:val="both"/>
        <w:rPr>
          <w:rFonts w:asciiTheme="minorHAnsi" w:hAnsiTheme="minorHAnsi" w:cstheme="minorHAnsi"/>
          <w:b/>
          <w:bCs/>
          <w:sz w:val="21"/>
          <w:szCs w:val="21"/>
        </w:rPr>
      </w:pPr>
    </w:p>
    <w:p w14:paraId="5178DD12" w14:textId="5DC5C4C9"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 xml:space="preserve">W postępowaniu o udzielenie zamówienia publicznego komunikacja między </w:t>
      </w:r>
      <w:r w:rsidR="007769A8" w:rsidRPr="00F068F7">
        <w:rPr>
          <w:rFonts w:eastAsia="Calibri" w:cstheme="minorHAnsi"/>
          <w:sz w:val="21"/>
          <w:szCs w:val="21"/>
          <w:lang w:eastAsia="zh-CN"/>
        </w:rPr>
        <w:t>z</w:t>
      </w:r>
      <w:r w:rsidRPr="00F068F7">
        <w:rPr>
          <w:rFonts w:eastAsia="Calibri" w:cstheme="minorHAnsi"/>
          <w:sz w:val="21"/>
          <w:szCs w:val="21"/>
          <w:lang w:eastAsia="zh-CN"/>
        </w:rPr>
        <w:t>amawiającym a wykonawcami odbywa się drogą elektroniczną przy użyciu Platformy e-Zamówienia, która jest dostępna pod adresem https://ezamowienia.gov.pl lub poczty elektronicznej (https://login.poczta.home.pl/).</w:t>
      </w:r>
    </w:p>
    <w:p w14:paraId="24C5ED95" w14:textId="7777777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Korzystanie z Platformy e-Zamówienia jest bezpłatne.</w:t>
      </w:r>
    </w:p>
    <w:p w14:paraId="58383223" w14:textId="72F47501" w:rsidR="0043383B" w:rsidRPr="00F068F7" w:rsidRDefault="0043383B" w:rsidP="00A41C3B">
      <w:pPr>
        <w:numPr>
          <w:ilvl w:val="3"/>
          <w:numId w:val="28"/>
        </w:numPr>
        <w:tabs>
          <w:tab w:val="left" w:pos="284"/>
        </w:tabs>
        <w:spacing w:line="280" w:lineRule="atLeast"/>
        <w:ind w:left="284" w:hanging="284"/>
        <w:jc w:val="both"/>
        <w:rPr>
          <w:rFonts w:eastAsia="Calibri" w:cstheme="minorHAnsi"/>
          <w:b/>
          <w:sz w:val="21"/>
          <w:szCs w:val="21"/>
          <w:lang w:eastAsia="zh-CN"/>
        </w:rPr>
      </w:pPr>
      <w:r w:rsidRPr="00F068F7">
        <w:rPr>
          <w:rFonts w:eastAsia="Calibri" w:cstheme="minorHAnsi"/>
          <w:sz w:val="21"/>
          <w:szCs w:val="21"/>
          <w:lang w:eastAsia="zh-CN"/>
        </w:rPr>
        <w:lastRenderedPageBreak/>
        <w:t xml:space="preserve">Adres strony internetowej prowadzonego postępowania (link prowadzący bezpośrednio do widoku postępowania na Platformie e-Zamówienia): </w:t>
      </w:r>
      <w:hyperlink r:id="rId11" w:history="1">
        <w:r w:rsidR="00A41C3B" w:rsidRPr="00F068F7">
          <w:rPr>
            <w:rStyle w:val="Hipercze"/>
            <w:rFonts w:eastAsia="Calibri" w:cstheme="minorHAnsi"/>
            <w:b/>
            <w:color w:val="0066FF"/>
            <w:sz w:val="21"/>
            <w:szCs w:val="21"/>
            <w:lang w:eastAsia="zh-CN"/>
          </w:rPr>
          <w:t>https://ezamowienia.gov.pl/mp-client/search/list/ocds-148610-7751c393-ffad-4549-83ca-7f2c2c5d8ed5</w:t>
        </w:r>
      </w:hyperlink>
    </w:p>
    <w:p w14:paraId="7EE84DB7" w14:textId="7777777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Postępowanie można wyszukać również ze strony głównej Platformy e-Zamówienia (przycisk „Przeglądaj postępowania/konkursy”).</w:t>
      </w:r>
    </w:p>
    <w:p w14:paraId="30FA5FFD" w14:textId="767A1520"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Identyfikator (ID) postępowania na Platformie e-Zamówienia</w:t>
      </w:r>
      <w:r w:rsidR="00A41C3B" w:rsidRPr="00F068F7">
        <w:rPr>
          <w:rFonts w:eastAsia="Calibri" w:cstheme="minorHAnsi"/>
          <w:sz w:val="21"/>
          <w:szCs w:val="21"/>
          <w:lang w:eastAsia="zh-CN"/>
        </w:rPr>
        <w:t xml:space="preserve">: </w:t>
      </w:r>
      <w:r w:rsidR="00A41C3B" w:rsidRPr="00F068F7">
        <w:rPr>
          <w:rFonts w:eastAsia="Calibri" w:cstheme="minorHAnsi"/>
          <w:b/>
          <w:bCs/>
          <w:sz w:val="21"/>
          <w:szCs w:val="21"/>
          <w:lang w:eastAsia="zh-CN"/>
        </w:rPr>
        <w:t>ocds-148610-7751c393-ffad-4549-83ca-7f2c2c5d8ed5</w:t>
      </w:r>
    </w:p>
    <w:p w14:paraId="332D0675" w14:textId="7777777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15D8A7F" w14:textId="7777777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Przeglądanie i pobieranie publicznej treści dokumentacji postępowania nie wymaga posiadania konta na Platformie e-Zamówienia ani logowania.</w:t>
      </w:r>
    </w:p>
    <w:p w14:paraId="5C971BBA" w14:textId="627B91E6"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-rozporządzenie PRM.</w:t>
      </w:r>
    </w:p>
    <w:p w14:paraId="2C0F967F" w14:textId="2866FF9E"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Dokumenty elektroniczne, o których mowa w § 2 ust. 1 rozporządzenia PRM,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r w:rsidR="007E6DA5" w:rsidRPr="00F068F7">
        <w:rPr>
          <w:rFonts w:eastAsia="Calibri" w:cstheme="minorHAnsi"/>
          <w:sz w:val="21"/>
          <w:szCs w:val="21"/>
          <w:lang w:eastAsia="zh-CN"/>
        </w:rPr>
        <w:t xml:space="preserve">t.j. </w:t>
      </w:r>
      <w:r w:rsidRPr="00F068F7">
        <w:rPr>
          <w:rFonts w:eastAsia="Calibri" w:cstheme="minorHAnsi"/>
          <w:sz w:val="21"/>
          <w:szCs w:val="21"/>
          <w:lang w:eastAsia="zh-CN"/>
        </w:rPr>
        <w:t>Dz.U z 20</w:t>
      </w:r>
      <w:r w:rsidR="007E6DA5" w:rsidRPr="00F068F7">
        <w:rPr>
          <w:rFonts w:eastAsia="Calibri" w:cstheme="minorHAnsi"/>
          <w:sz w:val="21"/>
          <w:szCs w:val="21"/>
          <w:lang w:eastAsia="zh-CN"/>
        </w:rPr>
        <w:t>24</w:t>
      </w:r>
      <w:r w:rsidRPr="00F068F7">
        <w:rPr>
          <w:rFonts w:eastAsia="Calibri" w:cstheme="minorHAnsi"/>
          <w:sz w:val="21"/>
          <w:szCs w:val="21"/>
          <w:lang w:eastAsia="zh-CN"/>
        </w:rPr>
        <w:t xml:space="preserve"> r., poz. </w:t>
      </w:r>
      <w:r w:rsidR="007E6DA5" w:rsidRPr="00F068F7">
        <w:rPr>
          <w:rFonts w:eastAsia="Calibri" w:cstheme="minorHAnsi"/>
          <w:sz w:val="21"/>
          <w:szCs w:val="21"/>
          <w:lang w:eastAsia="zh-CN"/>
        </w:rPr>
        <w:t>773</w:t>
      </w:r>
      <w:r w:rsidRPr="00F068F7">
        <w:rPr>
          <w:rFonts w:eastAsia="Calibri" w:cstheme="minorHAnsi"/>
          <w:sz w:val="21"/>
          <w:szCs w:val="21"/>
          <w:lang w:eastAsia="zh-CN"/>
        </w:rPr>
        <w:t>), zwanego dalej ”rozporządzeniem RM”, z uwzględnieniem rodzaju przekazywanych danych i przekazuje się jako załączniki.</w:t>
      </w:r>
    </w:p>
    <w:p w14:paraId="6D0D5D80" w14:textId="3EA90BC0" w:rsidR="0043383B" w:rsidRPr="00F068F7" w:rsidRDefault="0043383B" w:rsidP="00523E75">
      <w:pPr>
        <w:tabs>
          <w:tab w:val="left" w:pos="284"/>
        </w:tabs>
        <w:spacing w:line="280" w:lineRule="atLeast"/>
        <w:ind w:left="284"/>
        <w:jc w:val="both"/>
        <w:rPr>
          <w:rFonts w:eastAsia="Calibri" w:cstheme="minorHAnsi"/>
          <w:sz w:val="21"/>
          <w:szCs w:val="21"/>
          <w:lang w:eastAsia="zh-CN"/>
        </w:rPr>
      </w:pPr>
      <w:r w:rsidRPr="00F068F7">
        <w:rPr>
          <w:rFonts w:eastAsia="Calibri" w:cstheme="minorHAnsi"/>
          <w:sz w:val="21"/>
          <w:szCs w:val="21"/>
          <w:lang w:eastAsia="zh-CN"/>
        </w:rPr>
        <w:t xml:space="preserve">W przypadku formatów, o których mowa w art. 66 ust. 1 </w:t>
      </w:r>
      <w:r w:rsidR="007E6DA5" w:rsidRPr="00F068F7">
        <w:rPr>
          <w:rFonts w:eastAsia="Calibri" w:cstheme="minorHAnsi"/>
          <w:sz w:val="21"/>
          <w:szCs w:val="21"/>
          <w:lang w:eastAsia="zh-CN"/>
        </w:rPr>
        <w:t>U</w:t>
      </w:r>
      <w:r w:rsidRPr="00F068F7">
        <w:rPr>
          <w:rFonts w:eastAsia="Calibri" w:cstheme="minorHAnsi"/>
          <w:sz w:val="21"/>
          <w:szCs w:val="21"/>
          <w:lang w:eastAsia="zh-CN"/>
        </w:rPr>
        <w:t>stawy Pzp, ww. regulacje nie będą miały bezpośredniego zastosowania.</w:t>
      </w:r>
    </w:p>
    <w:p w14:paraId="34C8EFC3" w14:textId="7777777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Informacje, oświadczenia lub dokumenty, inne niż wymienione w § 2 ust. 1 rozporządzenia PRM, przekazywane w postępowaniu sporządza się w postaci elektronicznej:</w:t>
      </w:r>
    </w:p>
    <w:p w14:paraId="1BA2D3D9" w14:textId="1C10AC55" w:rsidR="0043383B" w:rsidRPr="00F068F7" w:rsidRDefault="0043383B" w:rsidP="002230D7">
      <w:pPr>
        <w:pStyle w:val="Akapitzlist"/>
        <w:numPr>
          <w:ilvl w:val="1"/>
          <w:numId w:val="54"/>
        </w:numPr>
        <w:tabs>
          <w:tab w:val="left" w:pos="284"/>
        </w:tabs>
        <w:spacing w:line="280" w:lineRule="atLeast"/>
        <w:jc w:val="both"/>
        <w:rPr>
          <w:rFonts w:eastAsia="Calibri" w:cstheme="minorHAnsi"/>
          <w:sz w:val="21"/>
          <w:szCs w:val="21"/>
          <w:lang w:eastAsia="zh-CN"/>
        </w:rPr>
      </w:pPr>
      <w:r w:rsidRPr="00F068F7">
        <w:rPr>
          <w:rFonts w:eastAsia="Calibri" w:cstheme="minorHAnsi"/>
          <w:sz w:val="21"/>
          <w:szCs w:val="21"/>
          <w:lang w:eastAsia="zh-CN"/>
        </w:rPr>
        <w:t>w formatach danych określonych w przepisach rozporządzenia RM (i przekazuje się jako załącznik), lub</w:t>
      </w:r>
    </w:p>
    <w:p w14:paraId="50A5F4A9" w14:textId="77777777" w:rsidR="0043383B" w:rsidRPr="00F068F7" w:rsidRDefault="0043383B" w:rsidP="002230D7">
      <w:pPr>
        <w:pStyle w:val="Akapitzlist"/>
        <w:numPr>
          <w:ilvl w:val="1"/>
          <w:numId w:val="54"/>
        </w:numPr>
        <w:tabs>
          <w:tab w:val="left" w:pos="284"/>
        </w:tabs>
        <w:spacing w:line="280" w:lineRule="atLeast"/>
        <w:jc w:val="both"/>
        <w:rPr>
          <w:rFonts w:eastAsia="Calibri" w:cstheme="minorHAnsi"/>
          <w:sz w:val="21"/>
          <w:szCs w:val="21"/>
          <w:lang w:eastAsia="zh-CN"/>
        </w:rPr>
      </w:pPr>
      <w:r w:rsidRPr="00F068F7">
        <w:rPr>
          <w:rFonts w:eastAsia="Calibri" w:cstheme="minorHAnsi"/>
          <w:sz w:val="21"/>
          <w:szCs w:val="21"/>
          <w:lang w:eastAsia="zh-CN"/>
        </w:rPr>
        <w:t>jako tekst wpisany bezpośrednio do wiadomości przekazywanej przy użyciu środków komunikacji elektronicznej (np. w treści wiadomości e-mail lub w treści „Formularza do komunikacji”).</w:t>
      </w:r>
    </w:p>
    <w:p w14:paraId="09A7E684" w14:textId="77777777" w:rsidR="0043383B" w:rsidRPr="00F068F7" w:rsidRDefault="0043383B" w:rsidP="002230D7">
      <w:pPr>
        <w:numPr>
          <w:ilvl w:val="3"/>
          <w:numId w:val="55"/>
        </w:numPr>
        <w:tabs>
          <w:tab w:val="left" w:pos="284"/>
        </w:tabs>
        <w:spacing w:line="280" w:lineRule="atLeast"/>
        <w:jc w:val="both"/>
        <w:rPr>
          <w:rFonts w:eastAsia="Calibri" w:cstheme="minorHAnsi"/>
          <w:sz w:val="21"/>
          <w:szCs w:val="21"/>
          <w:lang w:eastAsia="zh-CN"/>
        </w:rPr>
      </w:pPr>
      <w:r w:rsidRPr="00F068F7">
        <w:rPr>
          <w:rFonts w:eastAsia="Calibri" w:cstheme="minorHAnsi"/>
          <w:sz w:val="21"/>
          <w:szCs w:val="21"/>
          <w:lang w:eastAsia="zh-CN"/>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„Dokument stanowiący tajemnicę przedsiębiorstwa”.</w:t>
      </w:r>
    </w:p>
    <w:p w14:paraId="094317BE"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DF299EE"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 xml:space="preserve">W przypadku załączników, które są zgodnie z ustawą Pzp lub rozporządzeniem PRM opatrzone kwalifikowanym podpisem elektronicznym, mogą być opatrzone, zgodnie z wyborem wykonawcy/wykonawcy wspólnie ubiegającego się o udzielenie zamówienia/podmiotu udostępniającego </w:t>
      </w:r>
      <w:r w:rsidRPr="00F068F7">
        <w:rPr>
          <w:rFonts w:eastAsia="Calibri" w:cstheme="minorHAnsi"/>
          <w:sz w:val="21"/>
          <w:szCs w:val="21"/>
          <w:lang w:eastAsia="zh-CN"/>
        </w:rPr>
        <w:lastRenderedPageBreak/>
        <w:t>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BA758AD" w14:textId="7009F27E" w:rsidR="005C5EBF" w:rsidRPr="00F068F7" w:rsidRDefault="005C5EBF" w:rsidP="005C5EBF">
      <w:pPr>
        <w:tabs>
          <w:tab w:val="left" w:pos="284"/>
        </w:tabs>
        <w:spacing w:line="280" w:lineRule="atLeast"/>
        <w:ind w:left="284"/>
        <w:jc w:val="both"/>
        <w:rPr>
          <w:rFonts w:eastAsia="Calibri" w:cstheme="minorHAnsi"/>
          <w:sz w:val="21"/>
          <w:szCs w:val="21"/>
          <w:lang w:eastAsia="zh-CN"/>
        </w:rPr>
      </w:pPr>
      <w:r w:rsidRPr="00F068F7">
        <w:rPr>
          <w:rFonts w:eastAsia="Calibri" w:cstheme="minorHAnsi"/>
          <w:sz w:val="21"/>
          <w:szCs w:val="21"/>
          <w:lang w:eastAsia="zh-CN"/>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0F082B5C"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774317A"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Wszystkie wysłane i odebrane w postępowaniu przez wykonawcę wiadomości widoczne są po zalogowaniu w podglądzie postępowania w zakładce „Komunikacja”.</w:t>
      </w:r>
    </w:p>
    <w:p w14:paraId="4F9AF2FB"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Maksymalny rozmiar plików przesyłanych za pośrednictwem „Formularzy do komunikacji” wynosi 150 MB (wielkość ta dotyczy plików przesyłanych jako załączniki do jednego formularza).</w:t>
      </w:r>
    </w:p>
    <w:p w14:paraId="066862F9"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Minimalne wymagania techniczne dotyczące sprzętu używanego w celu korzystania z usług Platformy e-Zamówienia oraz informacje dotyczące specyfikacji połączenia określa Regulamin Platformy e-Zamówienia.</w:t>
      </w:r>
    </w:p>
    <w:p w14:paraId="6DA9B17D"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220AE9BF" w14:textId="6C8B14C3"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 xml:space="preserve">Zamawiający dopuszcza komunikację za pomocą poczty elektronicznej na adres e-mail: </w:t>
      </w:r>
      <w:hyperlink r:id="rId12" w:history="1">
        <w:r w:rsidR="0067024F" w:rsidRPr="00F068F7">
          <w:rPr>
            <w:rStyle w:val="Hipercze"/>
            <w:rFonts w:eastAsia="Calibri" w:cstheme="minorHAnsi"/>
            <w:color w:val="0066FF"/>
            <w:sz w:val="21"/>
            <w:szCs w:val="21"/>
            <w:lang w:eastAsia="zh-CN"/>
          </w:rPr>
          <w:t>zamowieniapubliczne@powiat.wloclawski.pl</w:t>
        </w:r>
      </w:hyperlink>
      <w:r w:rsidR="0067024F" w:rsidRPr="00F068F7">
        <w:rPr>
          <w:rFonts w:eastAsia="Calibri" w:cstheme="minorHAnsi"/>
          <w:sz w:val="21"/>
          <w:szCs w:val="21"/>
          <w:lang w:eastAsia="zh-CN"/>
        </w:rPr>
        <w:t xml:space="preserve"> </w:t>
      </w:r>
      <w:r w:rsidRPr="00F068F7">
        <w:rPr>
          <w:rFonts w:eastAsia="Calibri" w:cstheme="minorHAnsi"/>
          <w:sz w:val="21"/>
          <w:szCs w:val="21"/>
          <w:lang w:eastAsia="zh-CN"/>
        </w:rPr>
        <w:t xml:space="preserve">(nie dotyczy składania ofert). W przypadku przekazania dokumentów elektronicznych, cyfrowych odwzorowań dokumentów oraz innych informacji za pomocą poczty elektronicznej datą ich przesłania będzie potwierdzenie dostarczenia wiadomości zawierającej dokument/informację z serwera pocztowego </w:t>
      </w:r>
      <w:r w:rsidR="007E6DA5" w:rsidRPr="00F068F7">
        <w:rPr>
          <w:rFonts w:eastAsia="Calibri" w:cstheme="minorHAnsi"/>
          <w:sz w:val="21"/>
          <w:szCs w:val="21"/>
          <w:lang w:eastAsia="zh-CN"/>
        </w:rPr>
        <w:t>z</w:t>
      </w:r>
      <w:r w:rsidRPr="00F068F7">
        <w:rPr>
          <w:rFonts w:eastAsia="Calibri" w:cstheme="minorHAnsi"/>
          <w:sz w:val="21"/>
          <w:szCs w:val="21"/>
          <w:lang w:eastAsia="zh-CN"/>
        </w:rPr>
        <w:t>amawiającego.</w:t>
      </w:r>
    </w:p>
    <w:p w14:paraId="17B5F611"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W przypadku, gdy zmiana treści SWZ prowadzi do zmiany treści ogłoszenia o zamówieniu, zamawiający przekazuje Urzędowi Publikacji Unii Europejskiej stosowne ogłoszenie.</w:t>
      </w:r>
    </w:p>
    <w:p w14:paraId="3AADAE10"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Każda wprowadzona przez zamawiającego zmiana SWZ stanie się jej integralną częścią.</w:t>
      </w:r>
    </w:p>
    <w:p w14:paraId="3FA5DCD0" w14:textId="7A496BA7" w:rsidR="0043383B" w:rsidRPr="00F068F7" w:rsidRDefault="0043383B" w:rsidP="00F068F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Do porozumiewania się z wykonawcami uprawnion</w:t>
      </w:r>
      <w:r w:rsidR="00523E75" w:rsidRPr="00F068F7">
        <w:rPr>
          <w:rFonts w:eastAsia="Calibri" w:cstheme="minorHAnsi"/>
          <w:sz w:val="21"/>
          <w:szCs w:val="21"/>
          <w:lang w:eastAsia="zh-CN"/>
        </w:rPr>
        <w:t>a/</w:t>
      </w:r>
      <w:r w:rsidRPr="00F068F7">
        <w:rPr>
          <w:rFonts w:eastAsia="Calibri" w:cstheme="minorHAnsi"/>
          <w:sz w:val="21"/>
          <w:szCs w:val="21"/>
          <w:lang w:eastAsia="zh-CN"/>
        </w:rPr>
        <w:t xml:space="preserve">y jest: </w:t>
      </w:r>
      <w:r w:rsidR="0067024F" w:rsidRPr="00F068F7">
        <w:rPr>
          <w:rFonts w:eastAsia="Calibri" w:cstheme="minorHAnsi"/>
          <w:sz w:val="21"/>
          <w:szCs w:val="21"/>
          <w:lang w:eastAsia="zh-CN"/>
        </w:rPr>
        <w:t xml:space="preserve">Pani </w:t>
      </w:r>
      <w:r w:rsidR="008436D3" w:rsidRPr="00F068F7">
        <w:rPr>
          <w:rFonts w:eastAsia="Calibri" w:cstheme="minorHAnsi"/>
          <w:sz w:val="21"/>
          <w:szCs w:val="21"/>
          <w:lang w:eastAsia="zh-CN"/>
        </w:rPr>
        <w:t>Agnieszka Dopierała</w:t>
      </w:r>
      <w:r w:rsidRPr="00F068F7">
        <w:rPr>
          <w:rFonts w:eastAsia="Calibri" w:cstheme="minorHAnsi"/>
          <w:sz w:val="21"/>
          <w:szCs w:val="21"/>
          <w:lang w:eastAsia="zh-CN"/>
        </w:rPr>
        <w:t xml:space="preserve"> adres e-mail: </w:t>
      </w:r>
      <w:hyperlink r:id="rId13" w:history="1">
        <w:r w:rsidR="008436D3" w:rsidRPr="00F068F7">
          <w:rPr>
            <w:rStyle w:val="Hipercze"/>
            <w:rFonts w:eastAsia="Calibri" w:cstheme="minorHAnsi"/>
            <w:color w:val="0066FF"/>
            <w:sz w:val="21"/>
            <w:szCs w:val="21"/>
            <w:lang w:eastAsia="zh-CN"/>
          </w:rPr>
          <w:t>zamowieniapubliczne@powiat.wloclawski.pl</w:t>
        </w:r>
      </w:hyperlink>
      <w:r w:rsidR="0067024F" w:rsidRPr="00F068F7">
        <w:rPr>
          <w:rFonts w:eastAsia="Calibri" w:cstheme="minorHAnsi"/>
          <w:sz w:val="21"/>
          <w:szCs w:val="21"/>
          <w:lang w:eastAsia="zh-CN"/>
        </w:rPr>
        <w:t xml:space="preserve"> </w:t>
      </w:r>
      <w:r w:rsidRPr="00F068F7">
        <w:rPr>
          <w:rFonts w:eastAsia="Calibri" w:cstheme="minorHAnsi"/>
          <w:sz w:val="21"/>
          <w:szCs w:val="21"/>
          <w:lang w:eastAsia="zh-CN"/>
        </w:rPr>
        <w:t>telefon: +48 54</w:t>
      </w:r>
      <w:r w:rsidR="0067024F" w:rsidRPr="00F068F7">
        <w:rPr>
          <w:rFonts w:eastAsia="Calibri" w:cstheme="minorHAnsi"/>
          <w:sz w:val="21"/>
          <w:szCs w:val="21"/>
          <w:lang w:eastAsia="zh-CN"/>
        </w:rPr>
        <w:t> 230 46 4</w:t>
      </w:r>
      <w:r w:rsidR="008436D3" w:rsidRPr="00F068F7">
        <w:rPr>
          <w:rFonts w:eastAsia="Calibri" w:cstheme="minorHAnsi"/>
          <w:sz w:val="21"/>
          <w:szCs w:val="21"/>
          <w:lang w:eastAsia="zh-CN"/>
        </w:rPr>
        <w:t>5</w:t>
      </w:r>
      <w:r w:rsidR="0067024F" w:rsidRPr="00F068F7">
        <w:rPr>
          <w:rFonts w:eastAsia="Calibri" w:cstheme="minorHAnsi"/>
          <w:sz w:val="21"/>
          <w:szCs w:val="21"/>
          <w:lang w:eastAsia="zh-CN"/>
        </w:rPr>
        <w:t xml:space="preserve"> </w:t>
      </w:r>
      <w:r w:rsidRPr="00F068F7">
        <w:rPr>
          <w:rFonts w:eastAsia="Calibri" w:cstheme="minorHAnsi"/>
          <w:sz w:val="21"/>
          <w:szCs w:val="21"/>
          <w:lang w:eastAsia="zh-CN"/>
        </w:rPr>
        <w:t xml:space="preserve"> w godzinach pracy Starostwa (poniedziałek- piątek), przy czym komunikacja ustna dopuszczalna jest w odniesieniu do informacji, które nie są istotne, w szczególności nie dotyczą ogłoszenia o zamówieniu lub dokumentów zamówienia, potwierdzenia zainteresowania lub ofert.</w:t>
      </w:r>
    </w:p>
    <w:p w14:paraId="63D787DD" w14:textId="4E702770" w:rsidR="003466F0" w:rsidRPr="005C5EBF" w:rsidRDefault="003466F0" w:rsidP="002230D7">
      <w:pPr>
        <w:numPr>
          <w:ilvl w:val="3"/>
          <w:numId w:val="55"/>
        </w:numPr>
        <w:tabs>
          <w:tab w:val="left" w:pos="284"/>
        </w:tabs>
        <w:spacing w:line="280" w:lineRule="atLeast"/>
        <w:ind w:left="284" w:hanging="284"/>
        <w:jc w:val="both"/>
        <w:rPr>
          <w:rFonts w:asciiTheme="minorHAnsi" w:eastAsia="Calibri" w:hAnsiTheme="minorHAnsi" w:cstheme="minorHAnsi"/>
          <w:sz w:val="21"/>
          <w:szCs w:val="21"/>
          <w:lang w:eastAsia="zh-CN"/>
        </w:rPr>
      </w:pPr>
      <w:r w:rsidRPr="005C5EBF">
        <w:rPr>
          <w:rFonts w:eastAsia="Calibri" w:cstheme="minorHAnsi"/>
          <w:sz w:val="21"/>
          <w:szCs w:val="21"/>
          <w:lang w:eastAsia="zh-CN"/>
        </w:rPr>
        <w:t xml:space="preserve">Zgodnie z treścią art. 63 ust. 1 </w:t>
      </w:r>
      <w:r w:rsidR="00240E01" w:rsidRPr="005C5EBF">
        <w:rPr>
          <w:rFonts w:eastAsia="Calibri" w:cstheme="minorHAnsi"/>
          <w:sz w:val="21"/>
          <w:szCs w:val="21"/>
          <w:lang w:eastAsia="zh-CN"/>
        </w:rPr>
        <w:t>Ustawy</w:t>
      </w:r>
      <w:r w:rsidR="005737CB" w:rsidRPr="005C5EBF">
        <w:rPr>
          <w:rFonts w:eastAsia="Calibri" w:cstheme="minorHAnsi"/>
          <w:sz w:val="21"/>
          <w:szCs w:val="21"/>
          <w:lang w:eastAsia="zh-CN"/>
        </w:rPr>
        <w:t xml:space="preserve"> </w:t>
      </w:r>
      <w:r w:rsidRPr="005C5EBF">
        <w:rPr>
          <w:rFonts w:eastAsia="Calibri" w:cstheme="minorHAnsi"/>
          <w:sz w:val="21"/>
          <w:szCs w:val="21"/>
          <w:lang w:eastAsia="zh-CN"/>
        </w:rPr>
        <w:t xml:space="preserve">Pzp </w:t>
      </w:r>
      <w:r w:rsidRPr="005C5EBF">
        <w:rPr>
          <w:rFonts w:eastAsia="Calibri" w:cstheme="minorHAnsi"/>
          <w:b/>
          <w:bCs/>
          <w:sz w:val="21"/>
          <w:szCs w:val="21"/>
          <w:lang w:eastAsia="zh-CN"/>
        </w:rPr>
        <w:t>Ofertę</w:t>
      </w:r>
      <w:r w:rsidRPr="005C5EBF">
        <w:rPr>
          <w:rFonts w:eastAsia="Calibri" w:cstheme="minorHAnsi"/>
          <w:sz w:val="21"/>
          <w:szCs w:val="21"/>
          <w:lang w:eastAsia="zh-CN"/>
        </w:rPr>
        <w:t xml:space="preserve"> </w:t>
      </w:r>
      <w:r w:rsidRPr="005C5EBF">
        <w:rPr>
          <w:rFonts w:eastAsia="Calibri" w:cstheme="minorHAnsi"/>
          <w:b/>
          <w:bCs/>
          <w:sz w:val="21"/>
          <w:szCs w:val="21"/>
          <w:lang w:eastAsia="zh-CN"/>
        </w:rPr>
        <w:t>oraz</w:t>
      </w:r>
      <w:r w:rsidRPr="005C5EBF">
        <w:rPr>
          <w:rFonts w:eastAsia="Calibri" w:cstheme="minorHAnsi"/>
          <w:sz w:val="21"/>
          <w:szCs w:val="21"/>
          <w:lang w:eastAsia="zh-CN"/>
        </w:rPr>
        <w:t xml:space="preserve"> oświadczenie, o którym mowa w art. 125 ust.1 </w:t>
      </w:r>
      <w:r w:rsidR="00240E01" w:rsidRPr="005C5EBF">
        <w:rPr>
          <w:rFonts w:eastAsia="Calibri" w:cstheme="minorHAnsi"/>
          <w:sz w:val="21"/>
          <w:szCs w:val="21"/>
          <w:lang w:eastAsia="zh-CN"/>
        </w:rPr>
        <w:t>Ustawy</w:t>
      </w:r>
      <w:r w:rsidR="005737CB" w:rsidRPr="005C5EBF">
        <w:rPr>
          <w:rFonts w:eastAsia="Calibri" w:cstheme="minorHAnsi"/>
          <w:sz w:val="21"/>
          <w:szCs w:val="21"/>
          <w:lang w:eastAsia="zh-CN"/>
        </w:rPr>
        <w:t xml:space="preserve"> </w:t>
      </w:r>
      <w:r w:rsidRPr="005C5EBF">
        <w:rPr>
          <w:rFonts w:eastAsia="Calibri" w:cstheme="minorHAnsi"/>
          <w:sz w:val="21"/>
          <w:szCs w:val="21"/>
          <w:lang w:eastAsia="zh-CN"/>
        </w:rPr>
        <w:t>Pzp (</w:t>
      </w:r>
      <w:r w:rsidRPr="005C5EBF">
        <w:rPr>
          <w:rFonts w:eastAsia="Calibri" w:cstheme="minorHAnsi"/>
          <w:b/>
          <w:bCs/>
          <w:sz w:val="21"/>
          <w:szCs w:val="21"/>
          <w:lang w:eastAsia="zh-CN"/>
        </w:rPr>
        <w:t>JEDZ</w:t>
      </w:r>
      <w:r w:rsidRPr="005C5EBF">
        <w:rPr>
          <w:rFonts w:eastAsia="Calibri" w:cstheme="minorHAnsi"/>
          <w:sz w:val="21"/>
          <w:szCs w:val="21"/>
          <w:lang w:eastAsia="zh-CN"/>
        </w:rPr>
        <w:t xml:space="preserve">) </w:t>
      </w:r>
      <w:r w:rsidRPr="005C5EBF">
        <w:rPr>
          <w:rFonts w:eastAsia="Calibri" w:cstheme="minorHAnsi"/>
          <w:b/>
          <w:bCs/>
          <w:sz w:val="21"/>
          <w:szCs w:val="21"/>
          <w:lang w:eastAsia="zh-CN"/>
        </w:rPr>
        <w:t>składa się pod rygorem nieważności w postaci elektronicznej i opatruje kwalifikowanym podpisem elektronicznym</w:t>
      </w:r>
      <w:r w:rsidRPr="005C5EBF">
        <w:rPr>
          <w:rFonts w:eastAsia="Calibri" w:cstheme="minorHAnsi"/>
          <w:sz w:val="21"/>
          <w:szCs w:val="21"/>
          <w:lang w:eastAsia="zh-CN"/>
        </w:rPr>
        <w:t xml:space="preserve">. </w:t>
      </w:r>
    </w:p>
    <w:p w14:paraId="09BDB132" w14:textId="77777777" w:rsidR="003466F0" w:rsidRPr="00975A9D" w:rsidRDefault="003466F0" w:rsidP="002230D7">
      <w:pPr>
        <w:numPr>
          <w:ilvl w:val="3"/>
          <w:numId w:val="55"/>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eastAsia="Calibri" w:cstheme="minorHAnsi"/>
          <w:sz w:val="21"/>
          <w:szCs w:val="21"/>
          <w:lang w:eastAsia="zh-CN"/>
        </w:rPr>
        <w:t xml:space="preserve">Wykonawca może zwrócić się do zamawiającego o wyjaśnienie treści specyfikacji warunków zamówienia. Zamawiający udzieli wyjaśnień niezwłocznie, jednak nie później niż na </w:t>
      </w:r>
      <w:r w:rsidRPr="00975A9D">
        <w:rPr>
          <w:rFonts w:eastAsia="Calibri" w:cstheme="minorHAnsi"/>
          <w:b/>
          <w:bCs/>
          <w:sz w:val="21"/>
          <w:szCs w:val="21"/>
          <w:lang w:eastAsia="zh-CN"/>
        </w:rPr>
        <w:t>6 dni</w:t>
      </w:r>
      <w:r w:rsidRPr="00975A9D">
        <w:rPr>
          <w:rFonts w:eastAsia="Calibri" w:cstheme="minorHAnsi"/>
          <w:sz w:val="21"/>
          <w:szCs w:val="21"/>
          <w:lang w:eastAsia="zh-CN"/>
        </w:rPr>
        <w:t xml:space="preserve"> przed upływem terminu składania ofert, pod warunkiem że wniosek o wyjaśnienie treści SWZ wpłynął do zamawiającego nie później niż na </w:t>
      </w:r>
      <w:r w:rsidRPr="00975A9D">
        <w:rPr>
          <w:rFonts w:eastAsia="Calibri" w:cstheme="minorHAnsi"/>
          <w:b/>
          <w:bCs/>
          <w:sz w:val="21"/>
          <w:szCs w:val="21"/>
          <w:lang w:eastAsia="zh-CN"/>
        </w:rPr>
        <w:t>14 dni</w:t>
      </w:r>
      <w:r w:rsidRPr="00975A9D">
        <w:rPr>
          <w:rFonts w:eastAsia="Calibri" w:cstheme="minorHAnsi"/>
          <w:sz w:val="21"/>
          <w:szCs w:val="21"/>
          <w:lang w:eastAsia="zh-CN"/>
        </w:rPr>
        <w:t xml:space="preserve"> przed upływem terminu składania ofert. Jeżeli zamawiający nie udzieli wyjaśnień w ustawowym terminie, przedłuża termin składania ofert o czas niezbędny do zapoznania się wszystkich zainteresowanych wykonawców z wyjaśnieniami niezbędnymi do należytego przygotowania i złożenia ofert.</w:t>
      </w:r>
    </w:p>
    <w:p w14:paraId="4D438E60" w14:textId="77777777" w:rsidR="003466F0" w:rsidRPr="00975A9D" w:rsidRDefault="003466F0" w:rsidP="002230D7">
      <w:pPr>
        <w:numPr>
          <w:ilvl w:val="3"/>
          <w:numId w:val="55"/>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eastAsia="Calibri" w:cstheme="minorHAnsi"/>
          <w:sz w:val="21"/>
          <w:szCs w:val="21"/>
          <w:lang w:eastAsia="zh-CN"/>
        </w:rPr>
        <w:t>Przedłużenie terminu składania ofert nie wpływa na bieg terminu składania wniosku o wyjaśnienie treści specyfikacji warunków zamówienia.</w:t>
      </w:r>
    </w:p>
    <w:p w14:paraId="79890EB1" w14:textId="7ED80B58" w:rsidR="00843290" w:rsidRPr="005C5EBF" w:rsidRDefault="003466F0" w:rsidP="002230D7">
      <w:pPr>
        <w:numPr>
          <w:ilvl w:val="3"/>
          <w:numId w:val="55"/>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eastAsia="Calibri" w:cstheme="minorHAnsi"/>
          <w:sz w:val="21"/>
          <w:szCs w:val="21"/>
          <w:lang w:eastAsia="zh-CN"/>
        </w:rPr>
        <w:t xml:space="preserve">Treść zapytań wraz z wyjaśnieniami zamawiający udostępnia, bez ujawniania źródła zapytania, na stronie internetowej, na której zamieszczona jest SWZ. </w:t>
      </w:r>
    </w:p>
    <w:p w14:paraId="58C2835D" w14:textId="5C1159C5" w:rsidR="00843290" w:rsidRPr="00843290" w:rsidRDefault="00843290" w:rsidP="006E2D81">
      <w:pPr>
        <w:pStyle w:val="Akapitzlist"/>
        <w:tabs>
          <w:tab w:val="left" w:pos="709"/>
        </w:tabs>
        <w:spacing w:line="280" w:lineRule="atLeast"/>
        <w:ind w:left="426"/>
        <w:jc w:val="both"/>
        <w:rPr>
          <w:rFonts w:asciiTheme="minorHAnsi" w:hAnsiTheme="minorHAnsi" w:cstheme="minorHAnsi"/>
          <w:sz w:val="21"/>
          <w:szCs w:val="21"/>
        </w:rPr>
      </w:pPr>
    </w:p>
    <w:p w14:paraId="55A23638" w14:textId="77777777" w:rsidR="001B7AE7" w:rsidRPr="00203A00" w:rsidRDefault="004442A8" w:rsidP="006E2D81">
      <w:pPr>
        <w:pStyle w:val="Nagwek1"/>
        <w:spacing w:beforeAutospacing="0" w:afterAutospacing="0" w:line="280" w:lineRule="atLeast"/>
      </w:pPr>
      <w:bookmarkStart w:id="25" w:name="_Toc178834901"/>
      <w:r w:rsidRPr="00203A00">
        <w:t>FORMA I POSTAĆ SKŁADANYCH OŚWIADCZEŃ I DOKUMENTÓW ORAZ OFERTY</w:t>
      </w:r>
      <w:bookmarkEnd w:id="25"/>
    </w:p>
    <w:p w14:paraId="4B06D630" w14:textId="77777777" w:rsidR="001B7AE7" w:rsidRPr="005737CB" w:rsidRDefault="001B7AE7" w:rsidP="006E2D81">
      <w:pPr>
        <w:tabs>
          <w:tab w:val="left" w:pos="567"/>
        </w:tabs>
        <w:spacing w:line="280" w:lineRule="atLeast"/>
        <w:ind w:left="851"/>
        <w:jc w:val="both"/>
        <w:rPr>
          <w:rStyle w:val="alb"/>
          <w:rFonts w:asciiTheme="minorHAnsi" w:hAnsiTheme="minorHAnsi" w:cstheme="minorHAnsi"/>
          <w:b/>
          <w:bCs/>
          <w:sz w:val="21"/>
          <w:szCs w:val="21"/>
        </w:rPr>
      </w:pPr>
    </w:p>
    <w:bookmarkEnd w:id="24"/>
    <w:p w14:paraId="650F4436" w14:textId="77777777" w:rsidR="00523E75" w:rsidRPr="00523E75" w:rsidRDefault="00523E75" w:rsidP="002230D7">
      <w:pPr>
        <w:numPr>
          <w:ilvl w:val="0"/>
          <w:numId w:val="35"/>
        </w:numPr>
        <w:shd w:val="clear" w:color="auto" w:fill="FFFFFF"/>
        <w:tabs>
          <w:tab w:val="left" w:pos="284"/>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 xml:space="preserve">Podmiotowe środki dowodowe oraz inne dokumenty lub oświadczenia, o których mowa </w:t>
      </w:r>
      <w:r w:rsidRPr="00523E75">
        <w:rPr>
          <w:rFonts w:asciiTheme="minorHAnsi" w:hAnsiTheme="minorHAnsi" w:cstheme="minorHAnsi"/>
          <w:sz w:val="21"/>
          <w:szCs w:val="21"/>
        </w:rPr>
        <w:br/>
        <w:t xml:space="preserve">w </w:t>
      </w:r>
      <w:r w:rsidRPr="00523E75">
        <w:rPr>
          <w:rFonts w:asciiTheme="minorHAnsi" w:hAnsiTheme="minorHAnsi" w:cstheme="minorHAnsi"/>
          <w:i/>
          <w:iCs/>
          <w:sz w:val="21"/>
          <w:szCs w:val="21"/>
        </w:rPr>
        <w:t>Rozporządzenie MRPiT</w:t>
      </w:r>
      <w:r w:rsidRPr="00523E75">
        <w:rPr>
          <w:rFonts w:asciiTheme="minorHAnsi" w:hAnsiTheme="minorHAnsi" w:cstheme="minorHAnsi"/>
          <w:sz w:val="21"/>
          <w:szCs w:val="21"/>
        </w:rPr>
        <w:t xml:space="preserve">, składa się </w:t>
      </w:r>
      <w:r w:rsidRPr="00523E75">
        <w:rPr>
          <w:rFonts w:asciiTheme="minorHAnsi" w:hAnsiTheme="minorHAnsi" w:cstheme="minorHAnsi"/>
          <w:b/>
          <w:bCs/>
          <w:sz w:val="21"/>
          <w:szCs w:val="21"/>
        </w:rPr>
        <w:t xml:space="preserve">w formie elektronicznej </w:t>
      </w:r>
      <w:r w:rsidRPr="00523E75">
        <w:rPr>
          <w:rFonts w:asciiTheme="minorHAnsi" w:hAnsiTheme="minorHAnsi" w:cstheme="minorHAnsi"/>
          <w:sz w:val="21"/>
          <w:szCs w:val="21"/>
        </w:rPr>
        <w:t xml:space="preserve">w zakresie i w sposób określony w przepisach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15B8C049" w14:textId="77777777" w:rsidR="00523E75" w:rsidRPr="00523E75" w:rsidRDefault="00523E75" w:rsidP="002230D7">
      <w:pPr>
        <w:numPr>
          <w:ilvl w:val="0"/>
          <w:numId w:val="35"/>
        </w:numPr>
        <w:shd w:val="clear" w:color="auto" w:fill="FFFFFF"/>
        <w:tabs>
          <w:tab w:val="left" w:pos="284"/>
          <w:tab w:val="left" w:pos="567"/>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b/>
          <w:bCs/>
          <w:sz w:val="21"/>
          <w:szCs w:val="21"/>
        </w:rPr>
        <w:t>Ofertę</w:t>
      </w:r>
      <w:r w:rsidRPr="00523E75">
        <w:rPr>
          <w:rFonts w:asciiTheme="minorHAnsi" w:hAnsiTheme="minorHAnsi" w:cstheme="minorHAnsi"/>
          <w:sz w:val="21"/>
          <w:szCs w:val="21"/>
        </w:rPr>
        <w:t xml:space="preserve">, </w:t>
      </w:r>
      <w:r w:rsidRPr="00523E75">
        <w:rPr>
          <w:rFonts w:asciiTheme="minorHAnsi" w:hAnsiTheme="minorHAnsi" w:cstheme="minorHAnsi"/>
          <w:b/>
          <w:bCs/>
          <w:sz w:val="21"/>
          <w:szCs w:val="21"/>
        </w:rPr>
        <w:t>oświadczenie</w:t>
      </w:r>
      <w:r w:rsidRPr="00523E75">
        <w:rPr>
          <w:rFonts w:asciiTheme="minorHAnsi" w:hAnsiTheme="minorHAnsi" w:cstheme="minorHAnsi"/>
          <w:sz w:val="21"/>
          <w:szCs w:val="21"/>
        </w:rPr>
        <w:t xml:space="preserve">, o których mowa w art. 125 ust. 1 </w:t>
      </w:r>
      <w:r w:rsidRPr="00523E75">
        <w:rPr>
          <w:rFonts w:asciiTheme="minorHAnsi" w:eastAsia="Calibri" w:hAnsiTheme="minorHAnsi" w:cstheme="minorHAnsi"/>
          <w:sz w:val="21"/>
          <w:szCs w:val="21"/>
          <w:lang w:eastAsia="zh-CN"/>
        </w:rPr>
        <w:t>Ustawy</w:t>
      </w:r>
      <w:r w:rsidRPr="00523E75">
        <w:rPr>
          <w:rFonts w:asciiTheme="minorHAnsi" w:hAnsiTheme="minorHAnsi" w:cstheme="minorHAnsi"/>
          <w:sz w:val="21"/>
          <w:szCs w:val="21"/>
        </w:rPr>
        <w:t xml:space="preserve"> Pzp (w formie </w:t>
      </w:r>
      <w:r w:rsidRPr="00523E75">
        <w:rPr>
          <w:rFonts w:asciiTheme="minorHAnsi" w:hAnsiTheme="minorHAnsi" w:cstheme="minorHAnsi"/>
          <w:b/>
          <w:bCs/>
          <w:sz w:val="21"/>
          <w:szCs w:val="21"/>
        </w:rPr>
        <w:t>JEDZ</w:t>
      </w:r>
      <w:r w:rsidRPr="00523E75">
        <w:rPr>
          <w:rFonts w:asciiTheme="minorHAnsi" w:hAnsiTheme="minorHAnsi" w:cstheme="minorHAnsi"/>
          <w:sz w:val="21"/>
          <w:szCs w:val="21"/>
        </w:rPr>
        <w:t xml:space="preserve">), podmiotowe środki dowodowe, w tym </w:t>
      </w:r>
      <w:r w:rsidRPr="00523E75">
        <w:rPr>
          <w:rFonts w:asciiTheme="minorHAnsi" w:hAnsiTheme="minorHAnsi" w:cstheme="minorHAnsi"/>
          <w:b/>
          <w:bCs/>
          <w:sz w:val="21"/>
          <w:szCs w:val="21"/>
        </w:rPr>
        <w:t>oświadczenie</w:t>
      </w:r>
      <w:r w:rsidRPr="00523E75">
        <w:rPr>
          <w:rFonts w:asciiTheme="minorHAnsi" w:hAnsiTheme="minorHAnsi" w:cstheme="minorHAnsi"/>
          <w:sz w:val="21"/>
          <w:szCs w:val="21"/>
        </w:rPr>
        <w:t xml:space="preserve">, o którym mowa w </w:t>
      </w:r>
      <w:r w:rsidRPr="00523E75">
        <w:rPr>
          <w:rFonts w:asciiTheme="minorHAnsi" w:hAnsiTheme="minorHAnsi" w:cstheme="minorHAnsi"/>
          <w:b/>
          <w:bCs/>
          <w:sz w:val="21"/>
          <w:szCs w:val="21"/>
        </w:rPr>
        <w:t xml:space="preserve">art. 117 ust. 4 </w:t>
      </w:r>
      <w:r w:rsidRPr="00523E75">
        <w:rPr>
          <w:rFonts w:asciiTheme="minorHAnsi" w:eastAsia="Calibri" w:hAnsiTheme="minorHAnsi" w:cstheme="minorHAnsi"/>
          <w:sz w:val="21"/>
          <w:szCs w:val="21"/>
          <w:lang w:eastAsia="zh-CN"/>
        </w:rPr>
        <w:t>Ustawy</w:t>
      </w:r>
      <w:r w:rsidRPr="00523E75">
        <w:rPr>
          <w:rFonts w:asciiTheme="minorHAnsi" w:hAnsiTheme="minorHAnsi" w:cstheme="minorHAnsi"/>
          <w:sz w:val="21"/>
          <w:szCs w:val="21"/>
        </w:rPr>
        <w:t xml:space="preserve"> Pzp, oraz </w:t>
      </w:r>
      <w:r w:rsidRPr="00523E75">
        <w:rPr>
          <w:rFonts w:asciiTheme="minorHAnsi" w:hAnsiTheme="minorHAnsi" w:cstheme="minorHAnsi"/>
          <w:b/>
          <w:bCs/>
          <w:sz w:val="21"/>
          <w:szCs w:val="21"/>
        </w:rPr>
        <w:t>zobowiązanie</w:t>
      </w:r>
      <w:r w:rsidRPr="00523E75">
        <w:rPr>
          <w:rFonts w:asciiTheme="minorHAnsi" w:hAnsiTheme="minorHAnsi" w:cstheme="minorHAnsi"/>
          <w:sz w:val="21"/>
          <w:szCs w:val="21"/>
        </w:rPr>
        <w:t xml:space="preserve"> podmiotu udostępniającego zasoby, o którym mowa w </w:t>
      </w:r>
      <w:r w:rsidRPr="00523E75">
        <w:rPr>
          <w:rFonts w:asciiTheme="minorHAnsi" w:hAnsiTheme="minorHAnsi" w:cstheme="minorHAnsi"/>
          <w:b/>
          <w:bCs/>
          <w:sz w:val="21"/>
          <w:szCs w:val="21"/>
        </w:rPr>
        <w:t xml:space="preserve">art. 118 ust. 3 </w:t>
      </w:r>
      <w:r w:rsidRPr="00523E75">
        <w:rPr>
          <w:rFonts w:asciiTheme="minorHAnsi" w:eastAsia="Calibri" w:hAnsiTheme="minorHAnsi" w:cstheme="minorHAnsi"/>
          <w:sz w:val="21"/>
          <w:szCs w:val="21"/>
          <w:lang w:eastAsia="zh-CN"/>
        </w:rPr>
        <w:t>Ustawy</w:t>
      </w:r>
      <w:r w:rsidRPr="00523E75">
        <w:rPr>
          <w:rFonts w:asciiTheme="minorHAnsi" w:hAnsiTheme="minorHAnsi" w:cstheme="minorHAnsi"/>
          <w:sz w:val="21"/>
          <w:szCs w:val="21"/>
        </w:rPr>
        <w:t xml:space="preserve"> Pzp, </w:t>
      </w:r>
      <w:r w:rsidRPr="00523E75">
        <w:rPr>
          <w:rFonts w:asciiTheme="minorHAnsi" w:hAnsiTheme="minorHAnsi" w:cstheme="minorHAnsi"/>
          <w:b/>
          <w:bCs/>
          <w:sz w:val="21"/>
          <w:szCs w:val="21"/>
        </w:rPr>
        <w:t>pełnomocnictwo</w:t>
      </w:r>
      <w:r w:rsidRPr="00523E75">
        <w:rPr>
          <w:rFonts w:asciiTheme="minorHAnsi" w:hAnsiTheme="minorHAnsi" w:cstheme="minorHAnsi"/>
          <w:sz w:val="21"/>
          <w:szCs w:val="21"/>
        </w:rPr>
        <w:t xml:space="preserve">,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Pzp, z uwzględnieniem rodzaju przekazywanych danych (§2 ust. 1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6BB55CE0" w14:textId="77777777" w:rsidR="00523E75" w:rsidRPr="00523E75" w:rsidRDefault="00523E75" w:rsidP="002230D7">
      <w:pPr>
        <w:numPr>
          <w:ilvl w:val="0"/>
          <w:numId w:val="35"/>
        </w:numPr>
        <w:shd w:val="clear" w:color="auto" w:fill="FFFFFF"/>
        <w:tabs>
          <w:tab w:val="left" w:pos="284"/>
          <w:tab w:val="left" w:pos="567"/>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Informacje, oświadczenia lub dokumenty, inne niż określone w pkt 2 powyżej</w:t>
      </w:r>
      <w:r w:rsidRPr="00523E75">
        <w:rPr>
          <w:rFonts w:asciiTheme="minorHAnsi" w:hAnsiTheme="minorHAnsi" w:cstheme="minorHAnsi"/>
          <w:color w:val="FF0000"/>
          <w:sz w:val="21"/>
          <w:szCs w:val="21"/>
        </w:rPr>
        <w:t xml:space="preserve"> </w:t>
      </w:r>
      <w:r w:rsidRPr="00523E75">
        <w:rPr>
          <w:rFonts w:asciiTheme="minorHAnsi" w:hAnsiTheme="minorHAnsi" w:cstheme="minorHAnsi"/>
          <w:sz w:val="21"/>
          <w:szCs w:val="21"/>
        </w:rPr>
        <w:t>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523E75">
        <w:rPr>
          <w:rFonts w:asciiTheme="minorHAnsi" w:hAnsiTheme="minorHAnsi" w:cstheme="minorHAnsi"/>
          <w:i/>
          <w:iCs/>
          <w:sz w:val="21"/>
          <w:szCs w:val="21"/>
        </w:rPr>
        <w:t xml:space="preserve"> Rozporządzenia PRM</w:t>
      </w:r>
      <w:r w:rsidRPr="00523E75">
        <w:rPr>
          <w:rFonts w:asciiTheme="minorHAnsi" w:hAnsiTheme="minorHAnsi" w:cstheme="minorHAnsi"/>
          <w:sz w:val="21"/>
          <w:szCs w:val="21"/>
        </w:rPr>
        <w:t xml:space="preserve"> (§2 ust. 2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r w:rsidRPr="00523E75">
        <w:rPr>
          <w:rFonts w:asciiTheme="minorHAnsi" w:hAnsiTheme="minorHAnsi" w:cstheme="minorHAnsi"/>
          <w:b/>
          <w:bCs/>
          <w:color w:val="833C0B"/>
          <w:sz w:val="21"/>
          <w:szCs w:val="21"/>
        </w:rPr>
        <w:t>.</w:t>
      </w:r>
    </w:p>
    <w:p w14:paraId="27B8EB99" w14:textId="77777777" w:rsidR="00523E75" w:rsidRPr="00523E75" w:rsidRDefault="00523E75" w:rsidP="002230D7">
      <w:pPr>
        <w:numPr>
          <w:ilvl w:val="0"/>
          <w:numId w:val="35"/>
        </w:numPr>
        <w:tabs>
          <w:tab w:val="left" w:pos="284"/>
          <w:tab w:val="left" w:pos="567"/>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(§4 ust. 1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7C33078C" w14:textId="77777777" w:rsidR="00523E75" w:rsidRPr="00523E75" w:rsidRDefault="00523E75" w:rsidP="002230D7">
      <w:pPr>
        <w:numPr>
          <w:ilvl w:val="0"/>
          <w:numId w:val="35"/>
        </w:numPr>
        <w:tabs>
          <w:tab w:val="left" w:pos="284"/>
          <w:tab w:val="left" w:pos="567"/>
        </w:tabs>
        <w:suppressAutoHyphens w:val="0"/>
        <w:spacing w:line="280" w:lineRule="atLeast"/>
        <w:ind w:left="284" w:hanging="284"/>
        <w:jc w:val="both"/>
        <w:rPr>
          <w:rFonts w:asciiTheme="minorHAnsi" w:hAnsiTheme="minorHAnsi" w:cstheme="minorHAnsi"/>
          <w:b/>
          <w:bCs/>
          <w:sz w:val="21"/>
          <w:szCs w:val="21"/>
        </w:rPr>
      </w:pPr>
      <w:r w:rsidRPr="00523E75">
        <w:rPr>
          <w:rFonts w:asciiTheme="minorHAnsi" w:hAnsiTheme="minorHAnsi" w:cstheme="minorHAnsi"/>
          <w:sz w:val="21"/>
          <w:szCs w:val="21"/>
        </w:rPr>
        <w:t xml:space="preserve">Podmiotowe środki dowodowe oraz inne dokumenty lub oświadczenia, sporządzone w języku obcym przekazuje się wraz z tłumaczeniem na język polski. </w:t>
      </w:r>
    </w:p>
    <w:p w14:paraId="4CB58430" w14:textId="77777777" w:rsidR="00523E75" w:rsidRPr="00523E75" w:rsidRDefault="00523E75" w:rsidP="002230D7">
      <w:pPr>
        <w:numPr>
          <w:ilvl w:val="0"/>
          <w:numId w:val="35"/>
        </w:numPr>
        <w:tabs>
          <w:tab w:val="left" w:pos="284"/>
          <w:tab w:val="left" w:pos="567"/>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 xml:space="preserve">W przypadku gdy podmiotowe środki dowodowe, inne dokumenty, lub dokumenty potwierdzające umocowanie do reprezentowania odpowiednio wykonawcy, wykonawców wspólnie ubiegających </w:t>
      </w:r>
      <w:r w:rsidRPr="00523E75">
        <w:rPr>
          <w:rFonts w:asciiTheme="minorHAnsi" w:hAnsiTheme="minorHAnsi" w:cstheme="minorHAnsi"/>
          <w:sz w:val="21"/>
          <w:szCs w:val="21"/>
        </w:rPr>
        <w:br/>
        <w:t xml:space="preserve">się o udzielenie zamówienia publicznego, podmiotu udostępniającego zasoby na zasadach określonych w art. 118 </w:t>
      </w:r>
      <w:r w:rsidRPr="00523E75">
        <w:rPr>
          <w:rFonts w:asciiTheme="minorHAnsi" w:eastAsia="Calibri" w:hAnsiTheme="minorHAnsi" w:cstheme="minorHAnsi"/>
          <w:sz w:val="21"/>
          <w:szCs w:val="21"/>
          <w:lang w:eastAsia="zh-CN"/>
        </w:rPr>
        <w:t>Ustawy</w:t>
      </w:r>
      <w:r w:rsidRPr="00523E75">
        <w:rPr>
          <w:rFonts w:asciiTheme="minorHAnsi" w:hAnsiTheme="minorHAnsi" w:cstheme="minorHAnsi"/>
          <w:sz w:val="21"/>
          <w:szCs w:val="21"/>
        </w:rPr>
        <w:t xml:space="preserve"> Pzp zostały wystawione przez upoważnione podmioty inne niż wykonawca, wykonawca wspólnie ubiegający się o udzielenie zamówienia, podmiot udostępniający zasoby, jako dokument elektroniczny, przekazuje się ten dokument (§6 ust. 1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w:t>
      </w:r>
    </w:p>
    <w:p w14:paraId="6A9D08DD" w14:textId="77777777" w:rsidR="00523E75" w:rsidRPr="00523E75" w:rsidRDefault="00523E75" w:rsidP="002230D7">
      <w:pPr>
        <w:numPr>
          <w:ilvl w:val="0"/>
          <w:numId w:val="35"/>
        </w:numPr>
        <w:tabs>
          <w:tab w:val="left" w:pos="284"/>
          <w:tab w:val="left" w:pos="567"/>
        </w:tabs>
        <w:suppressAutoHyphens w:val="0"/>
        <w:spacing w:line="280" w:lineRule="atLeast"/>
        <w:ind w:left="284" w:hanging="284"/>
        <w:jc w:val="both"/>
        <w:rPr>
          <w:rFonts w:asciiTheme="minorHAnsi" w:hAnsiTheme="minorHAnsi" w:cstheme="minorHAnsi"/>
          <w:b/>
          <w:bCs/>
          <w:sz w:val="21"/>
          <w:szCs w:val="21"/>
        </w:rPr>
      </w:pPr>
      <w:r w:rsidRPr="00523E75">
        <w:rPr>
          <w:rFonts w:asciiTheme="minorHAnsi" w:hAnsiTheme="minorHAnsi" w:cstheme="minorHAnsi"/>
          <w:sz w:val="21"/>
          <w:szCs w:val="21"/>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 6 ust. 2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256A07EA" w14:textId="77777777" w:rsidR="00523E75" w:rsidRPr="00523E75" w:rsidRDefault="00523E75" w:rsidP="002230D7">
      <w:pPr>
        <w:numPr>
          <w:ilvl w:val="0"/>
          <w:numId w:val="35"/>
        </w:numPr>
        <w:tabs>
          <w:tab w:val="left" w:pos="284"/>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 xml:space="preserve">Zgodnie z §6 ust. 3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poświadczenia zgodności cyfrowego odwzorowania z dokumentem w postaci papierowej dokonuje się w przypadku: </w:t>
      </w:r>
    </w:p>
    <w:p w14:paraId="6FBE589F" w14:textId="77777777" w:rsidR="00523E75" w:rsidRPr="00523E75" w:rsidRDefault="00523E75" w:rsidP="002230D7">
      <w:pPr>
        <w:numPr>
          <w:ilvl w:val="1"/>
          <w:numId w:val="36"/>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745AC9F0" w14:textId="77777777" w:rsidR="00523E75" w:rsidRPr="00523E75" w:rsidRDefault="00523E75" w:rsidP="002230D7">
      <w:pPr>
        <w:numPr>
          <w:ilvl w:val="1"/>
          <w:numId w:val="36"/>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innych dokumentów - odpowiednio wykonawca lub wykonawca wspólnie ubiegający się o udzielenie zamówienia, w zakresie dokumentów, które każdego z nich dotyczą. </w:t>
      </w:r>
    </w:p>
    <w:p w14:paraId="5A01F7E5" w14:textId="77777777" w:rsidR="00523E75" w:rsidRPr="00523E75" w:rsidRDefault="00523E75" w:rsidP="002230D7">
      <w:pPr>
        <w:numPr>
          <w:ilvl w:val="0"/>
          <w:numId w:val="35"/>
        </w:numPr>
        <w:tabs>
          <w:tab w:val="left" w:pos="284"/>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 xml:space="preserve">Poświadczenia zgodności cyfrowego odwzorowania z dokumentem w postaci papierowej, o którym mowa w §6 ust. 2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może dokonać również notariusz (§6 ust. 4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188FE1D6" w14:textId="77777777"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Przez cyfrowe odwzorowanie, o którym mowa w rozporządzeniu, należy rozumieć dokument elektroniczny będący kopią elektroniczną treści zapisanej w postaci papierowej, umożliwiający zapoznanie </w:t>
      </w:r>
      <w:r w:rsidRPr="00523E75">
        <w:rPr>
          <w:rFonts w:asciiTheme="minorHAnsi" w:hAnsiTheme="minorHAnsi" w:cstheme="minorHAnsi"/>
          <w:sz w:val="21"/>
          <w:szCs w:val="21"/>
        </w:rPr>
        <w:lastRenderedPageBreak/>
        <w:t xml:space="preserve">się z tą treścią i jej zrozumienie, bez konieczności bezpośredniego dostępu do oryginału (§6 ust. 5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62D799D2" w14:textId="77777777"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Podmiotowe środki dowodowe, w tym oświadczenie, o którym mowa w art. 117 ust. 4 Ustawy Pzp, oraz zobowiązanie podmiotu udostępniającego zasoby, niewystawione przez upoważnione podmioty, oraz pełnomocnictwo przekazuje się w postaci elektronicznej i opatruje się kwalifikowanym podpisem elektronicznym (§7 ust. 1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w:t>
      </w:r>
    </w:p>
    <w:p w14:paraId="0434E748" w14:textId="77777777"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W przypadku gdy podmiotowe środki dowodowe, w tym oświadczenie, o którym mowa w art. 117 ust. 4 Ustawy Pzp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(§7 ust. 2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7C996E66" w14:textId="77777777" w:rsidR="00523E75" w:rsidRPr="00523E75" w:rsidRDefault="00523E75" w:rsidP="002230D7">
      <w:pPr>
        <w:numPr>
          <w:ilvl w:val="0"/>
          <w:numId w:val="35"/>
        </w:numPr>
        <w:tabs>
          <w:tab w:val="left" w:pos="284"/>
          <w:tab w:val="left" w:pos="567"/>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Zgodnie z §7 ust. 3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poświadczenia zgodności cyfrowego odwzorowania z dokumentem w postaci papierowej, o którym mowa w pkt 12 powyżej, dokonuje się w przypadku: </w:t>
      </w:r>
    </w:p>
    <w:p w14:paraId="252D3691" w14:textId="77777777" w:rsidR="00523E75" w:rsidRPr="00523E75" w:rsidRDefault="00523E75" w:rsidP="002230D7">
      <w:pPr>
        <w:numPr>
          <w:ilvl w:val="1"/>
          <w:numId w:val="38"/>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podmiotowych środków dowodowych - odpowiednio wykonawca, wykonawca wspólnie ubiegający się o udzielenie zamówienia, podmiot udostępniający zasoby, w zakresie podmiotowych środków dowodowych, które każdego z nich dotyczą</w:t>
      </w:r>
    </w:p>
    <w:p w14:paraId="529327B9" w14:textId="77777777" w:rsidR="00523E75" w:rsidRPr="00523E75" w:rsidRDefault="00523E75" w:rsidP="002230D7">
      <w:pPr>
        <w:numPr>
          <w:ilvl w:val="1"/>
          <w:numId w:val="38"/>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pełnomocnictwa – mocodawca. </w:t>
      </w:r>
    </w:p>
    <w:p w14:paraId="7267D63F" w14:textId="77777777"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Poświadczenia zgodności cyfrowego odwzorowania z dokumentem w postaci papierowej, o którym mowa w pkt 12 powyżej, może dokonać również notariusz (§7 ust. 4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14931A43" w14:textId="77777777"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 (§8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w:t>
      </w:r>
    </w:p>
    <w:p w14:paraId="6A633B0D" w14:textId="77777777"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Zgodnie z §10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dokumenty elektroniczne w postępowaniu muszą spełniać łącznie następujące wymagania: </w:t>
      </w:r>
    </w:p>
    <w:p w14:paraId="7BDD6332" w14:textId="77777777" w:rsidR="00523E75" w:rsidRPr="00523E75" w:rsidRDefault="00523E75" w:rsidP="002230D7">
      <w:pPr>
        <w:numPr>
          <w:ilvl w:val="1"/>
          <w:numId w:val="37"/>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muszą być utrwalone w sposób umożliwiający ich wielokrotne odczytanie, zapisanie i powielenie, a także przekazanie przy użyciu środków komunikacji elektronicznej lub na informatycznym nośniku danych; </w:t>
      </w:r>
    </w:p>
    <w:p w14:paraId="77337091" w14:textId="77777777" w:rsidR="00523E75" w:rsidRPr="00523E75" w:rsidRDefault="00523E75" w:rsidP="002230D7">
      <w:pPr>
        <w:numPr>
          <w:ilvl w:val="1"/>
          <w:numId w:val="37"/>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muszą umożliwiać prezentację treści w postaci elektronicznej, w szczególności przez wyświetlenie tej treści na monitorze ekranowym; </w:t>
      </w:r>
    </w:p>
    <w:p w14:paraId="0B72712D" w14:textId="77777777" w:rsidR="00523E75" w:rsidRPr="00523E75" w:rsidRDefault="00523E75" w:rsidP="002230D7">
      <w:pPr>
        <w:numPr>
          <w:ilvl w:val="1"/>
          <w:numId w:val="37"/>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muszą umożliwiać prezentację treści w postaci papierowej, w szczególności za pomocą wydruku; </w:t>
      </w:r>
    </w:p>
    <w:p w14:paraId="406C809F" w14:textId="77777777" w:rsidR="00523E75" w:rsidRPr="00B37D2C" w:rsidRDefault="00523E75" w:rsidP="00523E75">
      <w:pPr>
        <w:spacing w:line="280" w:lineRule="atLeast"/>
        <w:ind w:left="567"/>
        <w:jc w:val="both"/>
        <w:rPr>
          <w:rFonts w:ascii="Tahoma" w:hAnsi="Tahoma" w:cs="Tahoma"/>
          <w:sz w:val="21"/>
          <w:szCs w:val="21"/>
        </w:rPr>
      </w:pPr>
      <w:r w:rsidRPr="00523E75">
        <w:rPr>
          <w:rFonts w:asciiTheme="minorHAnsi" w:hAnsiTheme="minorHAnsi" w:cstheme="minorHAnsi"/>
          <w:sz w:val="21"/>
          <w:szCs w:val="21"/>
        </w:rPr>
        <w:t>muszą zawierać dane w układzie niepozostawiającym wątpliwości co do treści i kontekstu zapisanych informacji.</w:t>
      </w:r>
    </w:p>
    <w:p w14:paraId="06C88881" w14:textId="77777777" w:rsidR="00D05111" w:rsidRDefault="00D05111" w:rsidP="006E2D81">
      <w:pPr>
        <w:spacing w:line="280" w:lineRule="atLeast"/>
        <w:rPr>
          <w:rFonts w:asciiTheme="minorHAnsi" w:hAnsiTheme="minorHAnsi" w:cstheme="minorHAnsi"/>
          <w:sz w:val="21"/>
          <w:szCs w:val="21"/>
        </w:rPr>
      </w:pPr>
    </w:p>
    <w:p w14:paraId="0389DC06" w14:textId="77777777" w:rsidR="001B7AE7" w:rsidRPr="007A5765" w:rsidRDefault="004442A8" w:rsidP="006E2D81">
      <w:pPr>
        <w:pStyle w:val="Nagwek1"/>
        <w:spacing w:beforeAutospacing="0" w:afterAutospacing="0" w:line="280" w:lineRule="atLeast"/>
      </w:pPr>
      <w:bookmarkStart w:id="26" w:name="_Toc178834902"/>
      <w:bookmarkStart w:id="27" w:name="_Hlk125550962"/>
      <w:r w:rsidRPr="007A5765">
        <w:t>TERMIN ZWIĄZANIA OFERTĄ</w:t>
      </w:r>
      <w:bookmarkEnd w:id="26"/>
    </w:p>
    <w:bookmarkEnd w:id="27"/>
    <w:p w14:paraId="5ACA747F" w14:textId="77777777" w:rsidR="001B7AE7" w:rsidRDefault="001B7AE7" w:rsidP="006E2D81">
      <w:pPr>
        <w:spacing w:line="280" w:lineRule="atLeast"/>
      </w:pPr>
    </w:p>
    <w:p w14:paraId="23E40D52" w14:textId="6BE8922B" w:rsidR="001B7AE7" w:rsidRDefault="004442A8" w:rsidP="006E2D81">
      <w:pPr>
        <w:spacing w:line="280" w:lineRule="atLeast"/>
        <w:ind w:left="993" w:hanging="993"/>
        <w:rPr>
          <w:rFonts w:asciiTheme="minorHAnsi" w:hAnsiTheme="minorHAnsi" w:cstheme="minorHAnsi"/>
          <w:b/>
          <w:sz w:val="21"/>
          <w:szCs w:val="21"/>
        </w:rPr>
      </w:pPr>
      <w:r>
        <w:rPr>
          <w:rFonts w:cstheme="minorHAnsi"/>
          <w:sz w:val="21"/>
          <w:szCs w:val="21"/>
        </w:rPr>
        <w:t xml:space="preserve">Wykonawca jest związany ofertą do </w:t>
      </w:r>
      <w:r w:rsidRPr="006E7AA0">
        <w:rPr>
          <w:rFonts w:cstheme="minorHAnsi"/>
          <w:sz w:val="21"/>
          <w:szCs w:val="21"/>
        </w:rPr>
        <w:t>dnia</w:t>
      </w:r>
      <w:r w:rsidR="004C3FC4" w:rsidRPr="006E7AA0">
        <w:rPr>
          <w:rFonts w:cstheme="minorHAnsi"/>
          <w:sz w:val="21"/>
          <w:szCs w:val="21"/>
        </w:rPr>
        <w:t xml:space="preserve"> </w:t>
      </w:r>
      <w:r w:rsidR="00B12259">
        <w:rPr>
          <w:rFonts w:cstheme="minorHAnsi"/>
          <w:b/>
          <w:sz w:val="22"/>
          <w:szCs w:val="22"/>
        </w:rPr>
        <w:t>1</w:t>
      </w:r>
      <w:r w:rsidR="00FE00E6">
        <w:rPr>
          <w:rFonts w:cstheme="minorHAnsi"/>
          <w:b/>
          <w:sz w:val="22"/>
          <w:szCs w:val="22"/>
        </w:rPr>
        <w:t>1</w:t>
      </w:r>
      <w:r w:rsidR="00313C6E">
        <w:rPr>
          <w:rFonts w:cstheme="minorHAnsi"/>
          <w:b/>
          <w:sz w:val="22"/>
          <w:szCs w:val="22"/>
        </w:rPr>
        <w:t>.02.</w:t>
      </w:r>
      <w:r w:rsidR="00A523F9" w:rsidRPr="006E7AA0">
        <w:rPr>
          <w:rFonts w:cstheme="minorHAnsi"/>
          <w:b/>
          <w:sz w:val="22"/>
          <w:szCs w:val="22"/>
        </w:rPr>
        <w:t>202</w:t>
      </w:r>
      <w:r w:rsidR="00B70498">
        <w:rPr>
          <w:rFonts w:cstheme="minorHAnsi"/>
          <w:b/>
          <w:sz w:val="22"/>
          <w:szCs w:val="22"/>
        </w:rPr>
        <w:t>5</w:t>
      </w:r>
      <w:r w:rsidR="00A523F9" w:rsidRPr="006E7AA0">
        <w:rPr>
          <w:rFonts w:cstheme="minorHAnsi"/>
          <w:b/>
          <w:sz w:val="22"/>
          <w:szCs w:val="22"/>
        </w:rPr>
        <w:t>r.</w:t>
      </w:r>
    </w:p>
    <w:p w14:paraId="7EDFCCD1" w14:textId="1682C589" w:rsidR="001B7AE7" w:rsidRDefault="001B7AE7" w:rsidP="006E2D81">
      <w:pPr>
        <w:spacing w:line="280" w:lineRule="atLeast"/>
        <w:ind w:left="993" w:hanging="993"/>
        <w:rPr>
          <w:rFonts w:asciiTheme="minorHAnsi" w:hAnsiTheme="minorHAnsi" w:cstheme="minorHAnsi"/>
          <w:sz w:val="21"/>
          <w:szCs w:val="21"/>
        </w:rPr>
      </w:pPr>
    </w:p>
    <w:p w14:paraId="4ADAD0E9" w14:textId="677758EE" w:rsidR="00F34C29" w:rsidRPr="00CA27C9" w:rsidRDefault="00F34C29" w:rsidP="006E2D81">
      <w:pPr>
        <w:pStyle w:val="Nagwek1"/>
        <w:spacing w:beforeAutospacing="0" w:afterAutospacing="0" w:line="280" w:lineRule="atLeast"/>
      </w:pPr>
      <w:bookmarkStart w:id="28" w:name="_Toc178834903"/>
      <w:r w:rsidRPr="00CA27C9">
        <w:t>OPIS SPOSOBU PRZYGOTOWANIA OFERTY</w:t>
      </w:r>
      <w:bookmarkEnd w:id="28"/>
    </w:p>
    <w:p w14:paraId="52916181" w14:textId="77777777" w:rsidR="00CE1BEF" w:rsidRPr="00975A9D" w:rsidRDefault="00CE1BEF" w:rsidP="00975A9D">
      <w:pPr>
        <w:spacing w:line="280" w:lineRule="atLeast"/>
        <w:jc w:val="both"/>
        <w:rPr>
          <w:rFonts w:asciiTheme="minorHAnsi" w:eastAsia="Calibri" w:hAnsiTheme="minorHAnsi" w:cstheme="minorHAnsi"/>
          <w:sz w:val="21"/>
          <w:szCs w:val="21"/>
          <w:lang w:eastAsia="zh-CN"/>
        </w:rPr>
      </w:pPr>
    </w:p>
    <w:p w14:paraId="2E566C3A" w14:textId="52EF71BC" w:rsidR="00CE1BEF" w:rsidRPr="00975A9D" w:rsidRDefault="00CE1BEF" w:rsidP="002230D7">
      <w:pPr>
        <w:pStyle w:val="Akapitzlist"/>
        <w:numPr>
          <w:ilvl w:val="3"/>
          <w:numId w:val="47"/>
        </w:numPr>
        <w:suppressAutoHyphens w:val="0"/>
        <w:autoSpaceDE w:val="0"/>
        <w:autoSpaceDN w:val="0"/>
        <w:adjustRightInd w:val="0"/>
        <w:spacing w:line="280" w:lineRule="atLeast"/>
        <w:ind w:left="284" w:hanging="284"/>
        <w:jc w:val="both"/>
        <w:rPr>
          <w:rFonts w:asciiTheme="minorHAnsi" w:hAnsiTheme="minorHAnsi" w:cstheme="minorHAnsi"/>
          <w:sz w:val="21"/>
          <w:szCs w:val="21"/>
        </w:rPr>
      </w:pPr>
      <w:r w:rsidRPr="00975A9D">
        <w:rPr>
          <w:rFonts w:asciiTheme="minorHAnsi" w:eastAsia="Calibri" w:hAnsiTheme="minorHAnsi" w:cstheme="minorHAnsi"/>
          <w:sz w:val="21"/>
          <w:szCs w:val="21"/>
          <w:lang w:eastAsia="zh-CN"/>
        </w:rPr>
        <w:t>Wykonawca może złożyć jedną Ofertę</w:t>
      </w:r>
      <w:r w:rsidR="00A63324" w:rsidRPr="00975A9D">
        <w:rPr>
          <w:rFonts w:asciiTheme="minorHAnsi" w:hAnsiTheme="minorHAnsi" w:cstheme="minorHAnsi"/>
          <w:sz w:val="21"/>
          <w:szCs w:val="21"/>
        </w:rPr>
        <w:t xml:space="preserve">. </w:t>
      </w:r>
    </w:p>
    <w:p w14:paraId="4482C928" w14:textId="77777777" w:rsidR="00CE1BEF" w:rsidRPr="00975A9D" w:rsidRDefault="00CE1BEF" w:rsidP="002230D7">
      <w:pPr>
        <w:pStyle w:val="Akapitzlist"/>
        <w:numPr>
          <w:ilvl w:val="3"/>
          <w:numId w:val="47"/>
        </w:numPr>
        <w:suppressAutoHyphens w:val="0"/>
        <w:autoSpaceDE w:val="0"/>
        <w:autoSpaceDN w:val="0"/>
        <w:adjustRightInd w:val="0"/>
        <w:spacing w:line="280" w:lineRule="atLeast"/>
        <w:ind w:left="284" w:hanging="284"/>
        <w:jc w:val="both"/>
        <w:rPr>
          <w:rFonts w:asciiTheme="minorHAnsi" w:hAnsiTheme="minorHAnsi" w:cstheme="minorHAnsi"/>
          <w:sz w:val="21"/>
          <w:szCs w:val="21"/>
        </w:rPr>
      </w:pPr>
      <w:r w:rsidRPr="00975A9D">
        <w:rPr>
          <w:rFonts w:asciiTheme="minorHAnsi" w:eastAsia="Calibri" w:hAnsiTheme="minorHAnsi" w:cstheme="minorHAnsi"/>
          <w:sz w:val="21"/>
          <w:szCs w:val="21"/>
          <w:lang w:eastAsia="zh-CN"/>
        </w:rPr>
        <w:t>Treść oferty musi być zgodna z wymaganiami zamawiającego określonymi w dokumentach zamówienia.</w:t>
      </w:r>
    </w:p>
    <w:p w14:paraId="043BAE48" w14:textId="77777777" w:rsidR="00CA27C9" w:rsidRPr="00975A9D" w:rsidRDefault="00CA27C9" w:rsidP="002230D7">
      <w:pPr>
        <w:pStyle w:val="Akapitzlist"/>
        <w:numPr>
          <w:ilvl w:val="3"/>
          <w:numId w:val="47"/>
        </w:numPr>
        <w:suppressAutoHyphens w:val="0"/>
        <w:autoSpaceDE w:val="0"/>
        <w:autoSpaceDN w:val="0"/>
        <w:adjustRightInd w:val="0"/>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bCs/>
          <w:sz w:val="21"/>
          <w:szCs w:val="21"/>
          <w:lang w:eastAsia="ar-SA"/>
        </w:rPr>
        <w:t>Wykonawca składa Ofertę poprzez złożenie:</w:t>
      </w:r>
    </w:p>
    <w:p w14:paraId="0099B3F0" w14:textId="26CD3EF7" w:rsidR="00CA27C9" w:rsidRPr="00975A9D" w:rsidRDefault="00CA27C9" w:rsidP="002230D7">
      <w:pPr>
        <w:numPr>
          <w:ilvl w:val="0"/>
          <w:numId w:val="56"/>
        </w:numPr>
        <w:spacing w:line="280" w:lineRule="atLeast"/>
        <w:ind w:left="851" w:hanging="284"/>
        <w:jc w:val="both"/>
        <w:textAlignment w:val="baseline"/>
        <w:rPr>
          <w:rFonts w:asciiTheme="minorHAnsi" w:hAnsiTheme="minorHAnsi" w:cstheme="minorHAnsi"/>
          <w:color w:val="943634" w:themeColor="accent2" w:themeShade="BF"/>
          <w:sz w:val="21"/>
          <w:szCs w:val="21"/>
          <w:lang w:eastAsia="ar-SA"/>
        </w:rPr>
      </w:pPr>
      <w:r w:rsidRPr="00975A9D">
        <w:rPr>
          <w:rFonts w:asciiTheme="minorHAnsi" w:hAnsiTheme="minorHAnsi" w:cstheme="minorHAnsi"/>
          <w:bCs/>
          <w:sz w:val="21"/>
          <w:szCs w:val="21"/>
          <w:lang w:eastAsia="ar-SA"/>
        </w:rPr>
        <w:t xml:space="preserve">wypełnionego i podpisanego </w:t>
      </w:r>
      <w:r w:rsidRPr="00975A9D">
        <w:rPr>
          <w:rFonts w:asciiTheme="minorHAnsi" w:hAnsiTheme="minorHAnsi" w:cstheme="minorHAnsi"/>
          <w:b/>
          <w:bCs/>
          <w:sz w:val="21"/>
          <w:szCs w:val="21"/>
          <w:lang w:eastAsia="ar-SA"/>
        </w:rPr>
        <w:t xml:space="preserve">Formularza Oferty </w:t>
      </w:r>
      <w:bookmarkStart w:id="29" w:name="_Hlk127885682"/>
      <w:r w:rsidRPr="00975A9D">
        <w:rPr>
          <w:rFonts w:asciiTheme="minorHAnsi" w:hAnsiTheme="minorHAnsi" w:cstheme="minorHAnsi"/>
          <w:b/>
          <w:bCs/>
          <w:sz w:val="21"/>
          <w:szCs w:val="21"/>
          <w:lang w:eastAsia="ar-SA"/>
        </w:rPr>
        <w:t xml:space="preserve">wraz z Formularzem cenowym </w:t>
      </w:r>
      <w:r w:rsidRPr="00975A9D">
        <w:rPr>
          <w:rFonts w:asciiTheme="minorHAnsi" w:hAnsiTheme="minorHAnsi" w:cstheme="minorHAnsi"/>
          <w:bCs/>
          <w:sz w:val="21"/>
          <w:szCs w:val="21"/>
          <w:lang w:eastAsia="ar-SA"/>
        </w:rPr>
        <w:t xml:space="preserve"> </w:t>
      </w:r>
      <w:bookmarkEnd w:id="29"/>
      <w:r w:rsidRPr="00975A9D">
        <w:rPr>
          <w:rFonts w:asciiTheme="minorHAnsi" w:hAnsiTheme="minorHAnsi" w:cstheme="minorHAnsi"/>
          <w:bCs/>
          <w:sz w:val="21"/>
          <w:szCs w:val="21"/>
          <w:lang w:eastAsia="ar-SA"/>
        </w:rPr>
        <w:t xml:space="preserve">(wg wzoru stanowiącego </w:t>
      </w:r>
      <w:r w:rsidRPr="00975A9D">
        <w:rPr>
          <w:rFonts w:asciiTheme="minorHAnsi" w:hAnsiTheme="minorHAnsi" w:cstheme="minorHAnsi"/>
          <w:b/>
          <w:sz w:val="21"/>
          <w:szCs w:val="21"/>
          <w:lang w:eastAsia="ar-SA"/>
        </w:rPr>
        <w:t xml:space="preserve">Załącznik nr 2 i 2a </w:t>
      </w:r>
      <w:r w:rsidRPr="00975A9D">
        <w:rPr>
          <w:rFonts w:asciiTheme="minorHAnsi" w:hAnsiTheme="minorHAnsi" w:cstheme="minorHAnsi"/>
          <w:bCs/>
          <w:sz w:val="21"/>
          <w:szCs w:val="21"/>
          <w:lang w:eastAsia="ar-SA"/>
        </w:rPr>
        <w:t>do SWZ)</w:t>
      </w:r>
      <w:r w:rsidR="007E6DA5">
        <w:rPr>
          <w:rFonts w:asciiTheme="minorHAnsi" w:hAnsiTheme="minorHAnsi" w:cstheme="minorHAnsi"/>
          <w:bCs/>
          <w:sz w:val="21"/>
          <w:szCs w:val="21"/>
          <w:lang w:eastAsia="ar-SA"/>
        </w:rPr>
        <w:t>. Z</w:t>
      </w:r>
      <w:r w:rsidRPr="00975A9D">
        <w:rPr>
          <w:rFonts w:asciiTheme="minorHAnsi" w:hAnsiTheme="minorHAnsi" w:cstheme="minorHAnsi"/>
          <w:color w:val="7030A0"/>
          <w:sz w:val="21"/>
          <w:szCs w:val="21"/>
          <w:lang w:eastAsia="ar-SA"/>
        </w:rPr>
        <w:t>amawiający nie udostępnia interaktywnego „Formularza ofertowego” na Platformie e-Zamówienia w podglądzie postępowania w zakładce „Informacje podstawowe”. Wykonawca nie przygotowuje oferty przy pomocy interaktywnego „Formularza ofertowego” na Platformie e-Zamówienia.</w:t>
      </w:r>
    </w:p>
    <w:p w14:paraId="23989F02" w14:textId="7FEA40A9" w:rsidR="00CA27C9" w:rsidRPr="00975A9D" w:rsidRDefault="00CA27C9" w:rsidP="002230D7">
      <w:pPr>
        <w:pStyle w:val="Akapitzlist"/>
        <w:numPr>
          <w:ilvl w:val="0"/>
          <w:numId w:val="56"/>
        </w:numPr>
        <w:spacing w:line="280" w:lineRule="atLeast"/>
        <w:ind w:left="993" w:hanging="426"/>
        <w:jc w:val="both"/>
        <w:rPr>
          <w:rFonts w:asciiTheme="minorHAnsi" w:hAnsiTheme="minorHAnsi" w:cstheme="minorHAnsi"/>
          <w:bCs/>
          <w:sz w:val="21"/>
          <w:szCs w:val="21"/>
          <w:lang w:eastAsia="ar-SA"/>
        </w:rPr>
      </w:pPr>
      <w:r w:rsidRPr="00975A9D">
        <w:rPr>
          <w:rFonts w:asciiTheme="minorHAnsi" w:hAnsiTheme="minorHAnsi" w:cstheme="minorHAnsi"/>
          <w:bCs/>
          <w:sz w:val="21"/>
          <w:szCs w:val="21"/>
          <w:lang w:eastAsia="ar-SA"/>
        </w:rPr>
        <w:lastRenderedPageBreak/>
        <w:t>wypełnionego i podpisanego jednolitego europejskiego dokumentu zamówienia (</w:t>
      </w:r>
      <w:r w:rsidRPr="00975A9D">
        <w:rPr>
          <w:rFonts w:asciiTheme="minorHAnsi" w:hAnsiTheme="minorHAnsi" w:cstheme="minorHAnsi"/>
          <w:b/>
          <w:sz w:val="21"/>
          <w:szCs w:val="21"/>
          <w:lang w:eastAsia="ar-SA"/>
        </w:rPr>
        <w:t>JEDZ</w:t>
      </w:r>
      <w:r w:rsidRPr="00975A9D">
        <w:rPr>
          <w:rFonts w:asciiTheme="minorHAnsi" w:hAnsiTheme="minorHAnsi" w:cstheme="minorHAnsi"/>
          <w:bCs/>
          <w:sz w:val="21"/>
          <w:szCs w:val="21"/>
          <w:lang w:eastAsia="ar-SA"/>
        </w:rPr>
        <w:t xml:space="preserve">) przez wykonawcę (w przypadku wykonawców wspólnie ubiegających się o zamówienie – odrębnego dla każdego z wykonawców podpisanego przez każdego z wykonawców) oraz Oświadczenia wg wzoru stanowiącego </w:t>
      </w:r>
      <w:r w:rsidRPr="00975A9D">
        <w:rPr>
          <w:rFonts w:asciiTheme="minorHAnsi" w:hAnsiTheme="minorHAnsi" w:cstheme="minorHAnsi"/>
          <w:b/>
          <w:sz w:val="21"/>
          <w:szCs w:val="21"/>
          <w:lang w:eastAsia="ar-SA"/>
        </w:rPr>
        <w:t>Załącznik nr 3</w:t>
      </w:r>
      <w:r w:rsidR="00C253AD">
        <w:rPr>
          <w:rFonts w:asciiTheme="minorHAnsi" w:hAnsiTheme="minorHAnsi" w:cstheme="minorHAnsi"/>
          <w:b/>
          <w:sz w:val="21"/>
          <w:szCs w:val="21"/>
          <w:lang w:eastAsia="ar-SA"/>
        </w:rPr>
        <w:t>a</w:t>
      </w:r>
      <w:r w:rsidRPr="00975A9D">
        <w:rPr>
          <w:rFonts w:asciiTheme="minorHAnsi" w:hAnsiTheme="minorHAnsi" w:cstheme="minorHAnsi"/>
          <w:bCs/>
          <w:sz w:val="21"/>
          <w:szCs w:val="21"/>
          <w:lang w:eastAsia="ar-SA"/>
        </w:rPr>
        <w:t xml:space="preserve"> do SWZ.</w:t>
      </w:r>
      <w:r w:rsidRPr="00975A9D">
        <w:rPr>
          <w:rFonts w:asciiTheme="minorHAnsi" w:hAnsiTheme="minorHAnsi" w:cstheme="minorHAnsi"/>
          <w:sz w:val="21"/>
          <w:szCs w:val="21"/>
        </w:rPr>
        <w:t xml:space="preserve"> </w:t>
      </w:r>
      <w:r w:rsidRPr="00975A9D">
        <w:rPr>
          <w:rFonts w:asciiTheme="minorHAnsi" w:hAnsiTheme="minorHAnsi" w:cstheme="minorHAnsi"/>
          <w:bCs/>
          <w:color w:val="7030A0"/>
          <w:sz w:val="21"/>
          <w:szCs w:val="21"/>
          <w:lang w:eastAsia="ar-SA"/>
        </w:rPr>
        <w:t>Zamawiający nie udostępnia utworzonego w systemie interaktywnego „Jednolitego europejskiego dokumentu zamówienia” na Platformie e-Zamówienia w podglądzie postępowania w zakładce „Informacje podstawowe”. Wykonawca nie przygotowuje JEDZ przy pomocy interaktywnego „Jednolitego europejskiego dokumentu zamówienia” na Platformie e-Zamówienia.</w:t>
      </w:r>
    </w:p>
    <w:p w14:paraId="3118D8A2" w14:textId="77777777" w:rsidR="00CA27C9" w:rsidRPr="00975A9D" w:rsidRDefault="00CA27C9" w:rsidP="002230D7">
      <w:pPr>
        <w:numPr>
          <w:ilvl w:val="0"/>
          <w:numId w:val="56"/>
        </w:numPr>
        <w:spacing w:line="280" w:lineRule="atLeast"/>
        <w:ind w:left="851" w:hanging="284"/>
        <w:jc w:val="both"/>
        <w:rPr>
          <w:rFonts w:asciiTheme="minorHAnsi" w:hAnsiTheme="minorHAnsi" w:cstheme="minorHAnsi"/>
          <w:sz w:val="21"/>
          <w:szCs w:val="21"/>
          <w:lang w:eastAsia="ar-SA"/>
        </w:rPr>
      </w:pPr>
      <w:r w:rsidRPr="00975A9D">
        <w:rPr>
          <w:rFonts w:asciiTheme="minorHAnsi" w:hAnsiTheme="minorHAnsi" w:cstheme="minorHAnsi"/>
          <w:b/>
          <w:bCs/>
          <w:sz w:val="21"/>
          <w:szCs w:val="21"/>
          <w:lang w:eastAsia="ar-SA"/>
        </w:rPr>
        <w:t>Pełnomocnictwa</w:t>
      </w:r>
      <w:r w:rsidRPr="00975A9D">
        <w:rPr>
          <w:rFonts w:asciiTheme="minorHAnsi" w:hAnsiTheme="minorHAnsi" w:cstheme="minorHAnsi"/>
          <w:sz w:val="21"/>
          <w:szCs w:val="21"/>
          <w:lang w:eastAsia="ar-SA"/>
        </w:rPr>
        <w:t xml:space="preserve"> do reprezentowania wykonawcy, jeżeli w imieniu wykonawcy działa osoba, której umocowanie do jego reprezentowania nie wynika z dokumentów rejestrowych (KRS, CEDiG),</w:t>
      </w:r>
    </w:p>
    <w:p w14:paraId="213B9A14" w14:textId="77777777" w:rsidR="00CA27C9" w:rsidRPr="00975A9D" w:rsidRDefault="00CA27C9" w:rsidP="00975A9D">
      <w:pPr>
        <w:spacing w:line="280" w:lineRule="atLeast"/>
        <w:ind w:left="851"/>
        <w:jc w:val="both"/>
        <w:rPr>
          <w:rFonts w:asciiTheme="minorHAnsi" w:hAnsiTheme="minorHAnsi" w:cstheme="minorHAnsi"/>
          <w:sz w:val="21"/>
          <w:szCs w:val="21"/>
          <w:lang w:eastAsia="ar-SA"/>
        </w:rPr>
      </w:pPr>
      <w:r w:rsidRPr="00975A9D">
        <w:rPr>
          <w:rFonts w:asciiTheme="minorHAnsi" w:hAnsiTheme="minorHAnsi" w:cstheme="minorHAnsi"/>
          <w:sz w:val="21"/>
          <w:szCs w:val="21"/>
          <w:lang w:eastAsia="ar-SA"/>
        </w:rPr>
        <w:t>**</w:t>
      </w:r>
      <w:r w:rsidRPr="00975A9D">
        <w:rPr>
          <w:rFonts w:asciiTheme="minorHAnsi" w:hAnsiTheme="minorHAnsi" w:cstheme="minorHAnsi"/>
          <w:b/>
          <w:bCs/>
          <w:sz w:val="21"/>
          <w:szCs w:val="21"/>
          <w:lang w:eastAsia="ar-SA"/>
        </w:rPr>
        <w:t>Pełnomocnictwo</w:t>
      </w:r>
      <w:r w:rsidRPr="00975A9D">
        <w:rPr>
          <w:rFonts w:asciiTheme="minorHAnsi" w:hAnsiTheme="minorHAnsi" w:cstheme="minorHAnsi"/>
          <w:sz w:val="21"/>
          <w:szCs w:val="21"/>
          <w:lang w:eastAsia="ar-SA"/>
        </w:rPr>
        <w:t xml:space="preserve"> pod rygorem nieważności przekazuje się w postaci elektronicznej i opatruje kwalifikowanym podpisem elektronicznym. Jeżeli dokument sporządzony został jako dokument w postaci papierowej i opatrzony własnoręcznym podpisem, wykonawca składa cyfrowe odwzorowanie dokumentu. Poświadczenia zgodności cyfrowego odwzorowania z dokumentem w postaci papierowej dokonuje mocodawca lub notariusz (§7 </w:t>
      </w:r>
      <w:r w:rsidRPr="00975A9D">
        <w:rPr>
          <w:rFonts w:asciiTheme="minorHAnsi" w:hAnsiTheme="minorHAnsi" w:cstheme="minorHAnsi"/>
          <w:i/>
          <w:iCs/>
          <w:sz w:val="21"/>
          <w:szCs w:val="21"/>
          <w:lang w:eastAsia="ar-SA"/>
        </w:rPr>
        <w:t>Rozporządzenia PRM</w:t>
      </w:r>
      <w:r w:rsidRPr="00975A9D">
        <w:rPr>
          <w:rFonts w:asciiTheme="minorHAnsi" w:hAnsiTheme="minorHAnsi" w:cstheme="minorHAnsi"/>
          <w:sz w:val="21"/>
          <w:szCs w:val="21"/>
          <w:lang w:eastAsia="ar-SA"/>
        </w:rPr>
        <w:t>)</w:t>
      </w:r>
    </w:p>
    <w:p w14:paraId="0692BD95" w14:textId="36D6A9A4" w:rsidR="00CA27C9" w:rsidRPr="00975A9D" w:rsidRDefault="00CA27C9" w:rsidP="002230D7">
      <w:pPr>
        <w:numPr>
          <w:ilvl w:val="0"/>
          <w:numId w:val="56"/>
        </w:numPr>
        <w:spacing w:line="280" w:lineRule="atLeast"/>
        <w:ind w:left="851"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Cs/>
          <w:sz w:val="21"/>
          <w:szCs w:val="21"/>
          <w:lang w:eastAsia="ar-SA"/>
        </w:rPr>
        <w:t>(o ile dotyczy)</w:t>
      </w:r>
      <w:r w:rsidRPr="00975A9D">
        <w:rPr>
          <w:rFonts w:asciiTheme="minorHAnsi" w:hAnsiTheme="minorHAnsi" w:cstheme="minorHAnsi"/>
          <w:b/>
          <w:bCs/>
          <w:sz w:val="21"/>
          <w:szCs w:val="21"/>
          <w:lang w:eastAsia="ar-SA"/>
        </w:rPr>
        <w:t xml:space="preserve"> pełnomocnictwa</w:t>
      </w:r>
      <w:r w:rsidRPr="00975A9D">
        <w:rPr>
          <w:rFonts w:asciiTheme="minorHAnsi" w:hAnsiTheme="minorHAnsi" w:cstheme="minorHAnsi"/>
          <w:bCs/>
          <w:sz w:val="21"/>
          <w:szCs w:val="21"/>
          <w:lang w:eastAsia="ar-SA"/>
        </w:rPr>
        <w:t xml:space="preserve"> do reprezentowania wykonawców występujących wspólnie,</w:t>
      </w:r>
    </w:p>
    <w:p w14:paraId="467FC3D3" w14:textId="77777777" w:rsidR="00CA27C9" w:rsidRPr="00975A9D" w:rsidRDefault="00CA27C9" w:rsidP="002230D7">
      <w:pPr>
        <w:widowControl w:val="0"/>
        <w:numPr>
          <w:ilvl w:val="0"/>
          <w:numId w:val="56"/>
        </w:numPr>
        <w:tabs>
          <w:tab w:val="left" w:pos="851"/>
        </w:tabs>
        <w:spacing w:line="280" w:lineRule="atLeast"/>
        <w:ind w:left="851"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Cs/>
          <w:sz w:val="21"/>
          <w:szCs w:val="21"/>
          <w:lang w:eastAsia="ar-SA"/>
        </w:rPr>
        <w:t xml:space="preserve">(o ile dotyczy) </w:t>
      </w:r>
      <w:r w:rsidRPr="00975A9D">
        <w:rPr>
          <w:rFonts w:asciiTheme="minorHAnsi" w:hAnsiTheme="minorHAnsi" w:cstheme="minorHAnsi"/>
          <w:b/>
          <w:sz w:val="21"/>
          <w:szCs w:val="21"/>
          <w:lang w:eastAsia="ar-SA"/>
        </w:rPr>
        <w:t>oświadczenia</w:t>
      </w:r>
      <w:r w:rsidRPr="00975A9D">
        <w:rPr>
          <w:rFonts w:asciiTheme="minorHAnsi" w:hAnsiTheme="minorHAnsi" w:cstheme="minorHAnsi"/>
          <w:sz w:val="21"/>
          <w:szCs w:val="21"/>
          <w:lang w:eastAsia="ar-SA"/>
        </w:rPr>
        <w:t>,</w:t>
      </w:r>
      <w:r w:rsidRPr="00975A9D">
        <w:rPr>
          <w:rFonts w:asciiTheme="minorHAnsi" w:hAnsiTheme="minorHAnsi" w:cstheme="minorHAnsi"/>
          <w:bCs/>
          <w:sz w:val="21"/>
          <w:szCs w:val="21"/>
          <w:lang w:eastAsia="ar-SA"/>
        </w:rPr>
        <w:t xml:space="preserve"> o którym mowa w </w:t>
      </w:r>
      <w:r w:rsidRPr="00975A9D">
        <w:rPr>
          <w:rFonts w:asciiTheme="minorHAnsi" w:hAnsiTheme="minorHAnsi" w:cstheme="minorHAnsi"/>
          <w:b/>
          <w:sz w:val="21"/>
          <w:szCs w:val="21"/>
          <w:lang w:eastAsia="ar-SA"/>
        </w:rPr>
        <w:t>art. 117 ust. 4 ustawy Pzp</w:t>
      </w:r>
      <w:r w:rsidRPr="00975A9D">
        <w:rPr>
          <w:rFonts w:asciiTheme="minorHAnsi" w:hAnsiTheme="minorHAnsi" w:cstheme="minorHAnsi"/>
          <w:bCs/>
          <w:sz w:val="21"/>
          <w:szCs w:val="21"/>
          <w:lang w:eastAsia="ar-SA"/>
        </w:rPr>
        <w:t xml:space="preserve"> (wg wzoru stanowiącego </w:t>
      </w:r>
      <w:r w:rsidRPr="00975A9D">
        <w:rPr>
          <w:rFonts w:asciiTheme="minorHAnsi" w:hAnsiTheme="minorHAnsi" w:cstheme="minorHAnsi"/>
          <w:b/>
          <w:sz w:val="21"/>
          <w:szCs w:val="21"/>
          <w:lang w:eastAsia="ar-SA"/>
        </w:rPr>
        <w:t>Załącznik nr 7</w:t>
      </w:r>
      <w:r w:rsidRPr="00975A9D">
        <w:rPr>
          <w:rFonts w:asciiTheme="minorHAnsi" w:hAnsiTheme="minorHAnsi" w:cstheme="minorHAnsi"/>
          <w:bCs/>
          <w:sz w:val="21"/>
          <w:szCs w:val="21"/>
          <w:lang w:eastAsia="ar-SA"/>
        </w:rPr>
        <w:t xml:space="preserve"> do SWZ)</w:t>
      </w:r>
    </w:p>
    <w:p w14:paraId="6A52A099" w14:textId="5CA6BFF6" w:rsidR="00F422D6" w:rsidRPr="00975A9D" w:rsidRDefault="00CA27C9" w:rsidP="002230D7">
      <w:pPr>
        <w:widowControl w:val="0"/>
        <w:numPr>
          <w:ilvl w:val="0"/>
          <w:numId w:val="56"/>
        </w:numPr>
        <w:tabs>
          <w:tab w:val="left" w:pos="851"/>
        </w:tabs>
        <w:spacing w:line="280" w:lineRule="atLeast"/>
        <w:ind w:left="851"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sz w:val="21"/>
          <w:szCs w:val="21"/>
          <w:lang w:eastAsia="ar-SA"/>
        </w:rPr>
        <w:t>(o ile dotyczy</w:t>
      </w:r>
      <w:r w:rsidRPr="00975A9D">
        <w:rPr>
          <w:rFonts w:asciiTheme="minorHAnsi" w:hAnsiTheme="minorHAnsi" w:cstheme="minorHAnsi"/>
          <w:bCs/>
          <w:sz w:val="21"/>
          <w:szCs w:val="21"/>
          <w:lang w:eastAsia="ar-SA"/>
        </w:rPr>
        <w:t xml:space="preserve">) </w:t>
      </w:r>
      <w:r w:rsidRPr="00975A9D">
        <w:rPr>
          <w:rFonts w:asciiTheme="minorHAnsi" w:hAnsiTheme="minorHAnsi" w:cstheme="minorHAnsi"/>
          <w:b/>
          <w:bCs/>
          <w:sz w:val="21"/>
          <w:szCs w:val="21"/>
          <w:lang w:eastAsia="ar-SA"/>
        </w:rPr>
        <w:t>zobowiązania podmiotu udostępniającego zasoby</w:t>
      </w:r>
      <w:r w:rsidRPr="00975A9D">
        <w:rPr>
          <w:rFonts w:asciiTheme="minorHAnsi" w:hAnsiTheme="minorHAnsi" w:cstheme="minorHAnsi"/>
          <w:sz w:val="21"/>
          <w:szCs w:val="21"/>
          <w:lang w:eastAsia="ar-SA"/>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00C253AD">
        <w:rPr>
          <w:rFonts w:asciiTheme="minorHAnsi" w:hAnsiTheme="minorHAnsi" w:cstheme="minorHAnsi"/>
          <w:sz w:val="21"/>
          <w:szCs w:val="21"/>
          <w:lang w:eastAsia="ar-SA"/>
        </w:rPr>
        <w:t xml:space="preserve">i JEDZ </w:t>
      </w:r>
      <w:r w:rsidRPr="00975A9D">
        <w:rPr>
          <w:rFonts w:asciiTheme="minorHAnsi" w:hAnsiTheme="minorHAnsi" w:cstheme="minorHAnsi"/>
          <w:sz w:val="21"/>
          <w:szCs w:val="21"/>
          <w:lang w:eastAsia="ar-SA"/>
        </w:rPr>
        <w:t xml:space="preserve">oraz oświadczenie wg wzoru stanowiącego </w:t>
      </w:r>
      <w:r w:rsidRPr="00975A9D">
        <w:rPr>
          <w:rFonts w:asciiTheme="minorHAnsi" w:hAnsiTheme="minorHAnsi" w:cstheme="minorHAnsi"/>
          <w:b/>
          <w:bCs/>
          <w:sz w:val="21"/>
          <w:szCs w:val="21"/>
          <w:lang w:eastAsia="ar-SA"/>
        </w:rPr>
        <w:t>Załącznik nr 3b</w:t>
      </w:r>
      <w:r w:rsidRPr="00975A9D">
        <w:rPr>
          <w:rFonts w:asciiTheme="minorHAnsi" w:hAnsiTheme="minorHAnsi" w:cstheme="minorHAnsi"/>
          <w:sz w:val="21"/>
          <w:szCs w:val="21"/>
          <w:lang w:eastAsia="ar-SA"/>
        </w:rPr>
        <w:t xml:space="preserve"> do SWZ.</w:t>
      </w:r>
    </w:p>
    <w:p w14:paraId="0B5AB19E" w14:textId="0A338E58" w:rsidR="00D05111" w:rsidRPr="00975A9D" w:rsidRDefault="00D05111" w:rsidP="002230D7">
      <w:pPr>
        <w:pStyle w:val="Akapitzlist"/>
        <w:numPr>
          <w:ilvl w:val="3"/>
          <w:numId w:val="23"/>
        </w:numPr>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Cs/>
          <w:sz w:val="21"/>
          <w:szCs w:val="21"/>
          <w:lang w:eastAsia="ar-SA"/>
        </w:rPr>
        <w:t xml:space="preserve">Oferta musi być sporządzona </w:t>
      </w:r>
      <w:r w:rsidRPr="00975A9D">
        <w:rPr>
          <w:rFonts w:asciiTheme="minorHAnsi" w:hAnsiTheme="minorHAnsi" w:cstheme="minorHAnsi"/>
          <w:b/>
          <w:bCs/>
          <w:sz w:val="21"/>
          <w:szCs w:val="21"/>
          <w:lang w:eastAsia="ar-SA"/>
        </w:rPr>
        <w:t>w języku polskim</w:t>
      </w:r>
      <w:r w:rsidRPr="00975A9D">
        <w:rPr>
          <w:rFonts w:asciiTheme="minorHAnsi" w:hAnsiTheme="minorHAnsi" w:cstheme="minorHAnsi"/>
          <w:bCs/>
          <w:sz w:val="21"/>
          <w:szCs w:val="21"/>
          <w:lang w:eastAsia="ar-SA"/>
        </w:rPr>
        <w:t xml:space="preserve"> i podpisana przez osobę(y) upoważnioną(e) do reprezentowania wykonawcy. W</w:t>
      </w:r>
      <w:r w:rsidRPr="00975A9D">
        <w:rPr>
          <w:rFonts w:asciiTheme="minorHAnsi" w:hAnsiTheme="minorHAnsi" w:cstheme="minorHAnsi"/>
          <w:bCs/>
          <w:sz w:val="21"/>
          <w:szCs w:val="21"/>
          <w:lang w:val="x-none" w:eastAsia="ar-SA"/>
        </w:rPr>
        <w:t xml:space="preserve">szelkie czynności </w:t>
      </w:r>
      <w:r w:rsidRPr="00975A9D">
        <w:rPr>
          <w:rFonts w:asciiTheme="minorHAnsi" w:hAnsiTheme="minorHAnsi" w:cstheme="minorHAnsi"/>
          <w:bCs/>
          <w:sz w:val="21"/>
          <w:szCs w:val="21"/>
          <w:lang w:eastAsia="ar-SA"/>
        </w:rPr>
        <w:t>w</w:t>
      </w:r>
      <w:r w:rsidRPr="00975A9D">
        <w:rPr>
          <w:rFonts w:asciiTheme="minorHAnsi" w:hAnsiTheme="minorHAnsi" w:cstheme="minorHAnsi"/>
          <w:bCs/>
          <w:sz w:val="21"/>
          <w:szCs w:val="21"/>
          <w:lang w:val="x-none" w:eastAsia="ar-SA"/>
        </w:rPr>
        <w:t>ykonawcy związane ze złożeniem wymaganych dokumentów (</w:t>
      </w:r>
      <w:r w:rsidRPr="00975A9D">
        <w:rPr>
          <w:rFonts w:asciiTheme="minorHAnsi" w:hAnsiTheme="minorHAnsi" w:cstheme="minorHAnsi"/>
          <w:bCs/>
          <w:i/>
          <w:sz w:val="21"/>
          <w:szCs w:val="21"/>
          <w:lang w:val="x-none" w:eastAsia="ar-SA"/>
        </w:rPr>
        <w:t xml:space="preserve">w tym m.in.: składanie oświadczeń woli w imieniu </w:t>
      </w:r>
      <w:r w:rsidRPr="00975A9D">
        <w:rPr>
          <w:rFonts w:asciiTheme="minorHAnsi" w:hAnsiTheme="minorHAnsi" w:cstheme="minorHAnsi"/>
          <w:bCs/>
          <w:i/>
          <w:sz w:val="21"/>
          <w:szCs w:val="21"/>
          <w:lang w:eastAsia="ar-SA"/>
        </w:rPr>
        <w:t>w</w:t>
      </w:r>
      <w:r w:rsidRPr="00975A9D">
        <w:rPr>
          <w:rFonts w:asciiTheme="minorHAnsi" w:hAnsiTheme="minorHAnsi" w:cstheme="minorHAnsi"/>
          <w:bCs/>
          <w:i/>
          <w:sz w:val="21"/>
          <w:szCs w:val="21"/>
          <w:lang w:val="x-none" w:eastAsia="ar-SA"/>
        </w:rPr>
        <w:t>ykonawcy, poświadczanie kopii dokumentów za zgodność z oryginałem</w:t>
      </w:r>
      <w:r w:rsidRPr="00975A9D">
        <w:rPr>
          <w:rFonts w:asciiTheme="minorHAnsi" w:hAnsiTheme="minorHAnsi" w:cstheme="minorHAnsi"/>
          <w:bCs/>
          <w:sz w:val="21"/>
          <w:szCs w:val="21"/>
          <w:lang w:val="x-none" w:eastAsia="ar-SA"/>
        </w:rPr>
        <w:t xml:space="preserve">) muszą być dokonywane przez </w:t>
      </w:r>
      <w:r w:rsidRPr="00975A9D">
        <w:rPr>
          <w:rFonts w:asciiTheme="minorHAnsi" w:hAnsiTheme="minorHAnsi" w:cstheme="minorHAnsi"/>
          <w:bCs/>
          <w:sz w:val="21"/>
          <w:szCs w:val="21"/>
          <w:lang w:eastAsia="ar-SA"/>
        </w:rPr>
        <w:t>osobę (osoby) reprezentujące wykonawcę zgodnie z zasadami reprezentacji wskazanymi we właściwym rejestrze, bądź osobę (osoby) właściwie umocowane.</w:t>
      </w:r>
    </w:p>
    <w:p w14:paraId="315CBA50" w14:textId="2FA5584E"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
          <w:bCs/>
          <w:sz w:val="21"/>
          <w:szCs w:val="21"/>
        </w:rPr>
        <w:t xml:space="preserve">Ofertę oraz oświadczenie (JEDZ), o którym mowa w art. 125 </w:t>
      </w:r>
      <w:r w:rsidR="00240E01" w:rsidRPr="00975A9D">
        <w:rPr>
          <w:rFonts w:asciiTheme="minorHAnsi" w:hAnsiTheme="minorHAnsi" w:cstheme="minorHAnsi"/>
          <w:b/>
          <w:bCs/>
          <w:sz w:val="21"/>
          <w:szCs w:val="21"/>
        </w:rPr>
        <w:t>Ustawy</w:t>
      </w:r>
      <w:r w:rsidR="005737CB" w:rsidRPr="00975A9D">
        <w:rPr>
          <w:rFonts w:asciiTheme="minorHAnsi" w:hAnsiTheme="minorHAnsi" w:cstheme="minorHAnsi"/>
          <w:b/>
          <w:bCs/>
          <w:sz w:val="21"/>
          <w:szCs w:val="21"/>
        </w:rPr>
        <w:t xml:space="preserve"> </w:t>
      </w:r>
      <w:r w:rsidRPr="00975A9D">
        <w:rPr>
          <w:rFonts w:asciiTheme="minorHAnsi" w:hAnsiTheme="minorHAnsi" w:cstheme="minorHAnsi"/>
          <w:b/>
          <w:bCs/>
          <w:sz w:val="21"/>
          <w:szCs w:val="21"/>
        </w:rPr>
        <w:t>Pzp,</w:t>
      </w:r>
      <w:r w:rsidRPr="00975A9D">
        <w:rPr>
          <w:rFonts w:asciiTheme="minorHAnsi" w:hAnsiTheme="minorHAnsi" w:cstheme="minorHAnsi"/>
          <w:bCs/>
          <w:sz w:val="21"/>
          <w:szCs w:val="21"/>
        </w:rPr>
        <w:t xml:space="preserve"> sporządza się, </w:t>
      </w:r>
      <w:r w:rsidRPr="00975A9D">
        <w:rPr>
          <w:rFonts w:asciiTheme="minorHAnsi" w:hAnsiTheme="minorHAnsi" w:cstheme="minorHAnsi"/>
          <w:b/>
          <w:bCs/>
          <w:sz w:val="21"/>
          <w:szCs w:val="21"/>
        </w:rPr>
        <w:t>pod rygorem nieważności</w:t>
      </w:r>
      <w:r w:rsidRPr="00975A9D">
        <w:rPr>
          <w:rFonts w:asciiTheme="minorHAnsi" w:hAnsiTheme="minorHAnsi" w:cstheme="minorHAnsi"/>
          <w:bCs/>
          <w:sz w:val="21"/>
          <w:szCs w:val="21"/>
        </w:rPr>
        <w:t xml:space="preserve">, w </w:t>
      </w:r>
      <w:r w:rsidRPr="00975A9D">
        <w:rPr>
          <w:rFonts w:asciiTheme="minorHAnsi" w:hAnsiTheme="minorHAnsi" w:cstheme="minorHAnsi"/>
          <w:b/>
          <w:sz w:val="21"/>
          <w:szCs w:val="21"/>
        </w:rPr>
        <w:t>formie elektronicznej</w:t>
      </w:r>
      <w:r w:rsidRPr="00975A9D">
        <w:rPr>
          <w:rFonts w:asciiTheme="minorHAnsi" w:hAnsiTheme="minorHAnsi" w:cstheme="minorHAnsi"/>
          <w:bCs/>
          <w:sz w:val="21"/>
          <w:szCs w:val="21"/>
        </w:rPr>
        <w:t xml:space="preserve"> – tj. w postaci elektronicznej </w:t>
      </w:r>
      <w:r w:rsidRPr="00975A9D">
        <w:rPr>
          <w:rFonts w:asciiTheme="minorHAnsi" w:hAnsiTheme="minorHAnsi" w:cstheme="minorHAnsi"/>
          <w:b/>
          <w:sz w:val="21"/>
          <w:szCs w:val="21"/>
        </w:rPr>
        <w:t>opatrzonej kwalifikowanym podpisem elektronicznym.</w:t>
      </w:r>
    </w:p>
    <w:p w14:paraId="4D646694" w14:textId="77777777"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
          <w:bCs/>
          <w:sz w:val="21"/>
          <w:szCs w:val="21"/>
          <w:lang w:eastAsia="ar-SA"/>
        </w:rPr>
        <w:t>JEDZ</w:t>
      </w:r>
      <w:r w:rsidRPr="00975A9D">
        <w:rPr>
          <w:rFonts w:asciiTheme="minorHAnsi" w:hAnsiTheme="minorHAnsi" w:cstheme="minorHAnsi"/>
          <w:sz w:val="21"/>
          <w:szCs w:val="21"/>
          <w:lang w:eastAsia="ar-SA"/>
        </w:rPr>
        <w:t xml:space="preserve"> stanowi dowód potwierdzający brak podstaw wykluczenia, spełnianie warunków udziału w postępowaniu, odpowiednio na dzień składania ofert tymczasowo zastępujący wymagane przez zamawiającego podmiotowe środki dowodowe.</w:t>
      </w:r>
    </w:p>
    <w:p w14:paraId="1FC01B9A" w14:textId="546BB384"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
          <w:sz w:val="21"/>
          <w:szCs w:val="21"/>
          <w:lang w:eastAsia="ar-SA"/>
        </w:rPr>
        <w:t>JEDZ</w:t>
      </w:r>
      <w:r w:rsidRPr="00975A9D">
        <w:rPr>
          <w:rFonts w:asciiTheme="minorHAnsi" w:hAnsiTheme="minorHAnsi" w:cstheme="minorHAnsi"/>
          <w:sz w:val="21"/>
          <w:szCs w:val="21"/>
          <w:lang w:eastAsia="ar-SA"/>
        </w:rPr>
        <w:t xml:space="preserve"> oraz Oświadczenie wg wzoru stanowiącego </w:t>
      </w:r>
      <w:r w:rsidRPr="00975A9D">
        <w:rPr>
          <w:rFonts w:asciiTheme="minorHAnsi" w:hAnsiTheme="minorHAnsi" w:cstheme="minorHAnsi"/>
          <w:b/>
          <w:bCs/>
          <w:sz w:val="21"/>
          <w:szCs w:val="21"/>
          <w:lang w:eastAsia="ar-SA"/>
        </w:rPr>
        <w:t>Załącznik 3a</w:t>
      </w:r>
      <w:r w:rsidR="009E52DA" w:rsidRPr="00975A9D">
        <w:rPr>
          <w:rFonts w:asciiTheme="minorHAnsi" w:hAnsiTheme="minorHAnsi" w:cstheme="minorHAnsi"/>
          <w:sz w:val="21"/>
          <w:szCs w:val="21"/>
          <w:lang w:eastAsia="ar-SA"/>
        </w:rPr>
        <w:t xml:space="preserve"> </w:t>
      </w:r>
      <w:r w:rsidR="00CD5904" w:rsidRPr="00975A9D">
        <w:rPr>
          <w:rFonts w:asciiTheme="minorHAnsi" w:hAnsiTheme="minorHAnsi" w:cstheme="minorHAnsi"/>
          <w:sz w:val="21"/>
          <w:szCs w:val="21"/>
          <w:lang w:eastAsia="ar-SA"/>
        </w:rPr>
        <w:t>(</w:t>
      </w:r>
      <w:r w:rsidR="00CD5904" w:rsidRPr="00975A9D">
        <w:rPr>
          <w:rFonts w:asciiTheme="minorHAnsi" w:hAnsiTheme="minorHAnsi" w:cstheme="minorHAnsi"/>
          <w:b/>
          <w:bCs/>
          <w:sz w:val="21"/>
          <w:szCs w:val="21"/>
          <w:lang w:eastAsia="ar-SA"/>
        </w:rPr>
        <w:t>3b</w:t>
      </w:r>
      <w:r w:rsidR="00CD5904" w:rsidRPr="00975A9D">
        <w:rPr>
          <w:rFonts w:asciiTheme="minorHAnsi" w:hAnsiTheme="minorHAnsi" w:cstheme="minorHAnsi"/>
          <w:sz w:val="21"/>
          <w:szCs w:val="21"/>
          <w:lang w:eastAsia="ar-SA"/>
        </w:rPr>
        <w:t xml:space="preserve"> o ile dotyczy) </w:t>
      </w:r>
      <w:r w:rsidRPr="00975A9D">
        <w:rPr>
          <w:rFonts w:asciiTheme="minorHAnsi" w:hAnsiTheme="minorHAnsi" w:cstheme="minorHAnsi"/>
          <w:sz w:val="21"/>
          <w:szCs w:val="21"/>
          <w:lang w:eastAsia="ar-SA"/>
        </w:rPr>
        <w:t xml:space="preserve">do SWZ przekazuje się </w:t>
      </w:r>
      <w:r w:rsidRPr="00975A9D">
        <w:rPr>
          <w:rFonts w:asciiTheme="minorHAnsi" w:hAnsiTheme="minorHAnsi" w:cstheme="minorHAnsi"/>
          <w:b/>
          <w:bCs/>
          <w:sz w:val="21"/>
          <w:szCs w:val="21"/>
          <w:lang w:eastAsia="ar-SA"/>
        </w:rPr>
        <w:t>w postaci elektronicznej</w:t>
      </w:r>
      <w:r w:rsidRPr="00975A9D">
        <w:rPr>
          <w:rFonts w:asciiTheme="minorHAnsi" w:hAnsiTheme="minorHAnsi" w:cstheme="minorHAnsi"/>
          <w:sz w:val="21"/>
          <w:szCs w:val="21"/>
          <w:lang w:eastAsia="ar-SA"/>
        </w:rPr>
        <w:t xml:space="preserve">, w formatach danych określonych w przepisach wydanych na podstawie art. 18 </w:t>
      </w:r>
      <w:r w:rsidR="00240E01" w:rsidRPr="00975A9D">
        <w:rPr>
          <w:rFonts w:asciiTheme="minorHAnsi" w:hAnsiTheme="minorHAnsi" w:cstheme="minorHAnsi"/>
          <w:sz w:val="21"/>
          <w:szCs w:val="21"/>
          <w:lang w:eastAsia="ar-SA"/>
        </w:rPr>
        <w:t>Ustawy</w:t>
      </w:r>
      <w:r w:rsidRPr="00975A9D">
        <w:rPr>
          <w:rFonts w:asciiTheme="minorHAnsi" w:hAnsiTheme="minorHAnsi" w:cstheme="minorHAnsi"/>
          <w:sz w:val="21"/>
          <w:szCs w:val="21"/>
          <w:lang w:eastAsia="ar-SA"/>
        </w:rPr>
        <w:t xml:space="preserve"> z dnia 17 lutego 2005 r. o informatyzacji działalności podmiotów realizujących zadania publiczne </w:t>
      </w:r>
      <w:r w:rsidRPr="00472710">
        <w:rPr>
          <w:rFonts w:asciiTheme="minorHAnsi" w:hAnsiTheme="minorHAnsi" w:cstheme="minorHAnsi"/>
          <w:sz w:val="21"/>
          <w:szCs w:val="21"/>
          <w:lang w:eastAsia="ar-SA"/>
        </w:rPr>
        <w:t xml:space="preserve">(t.j. Dz. U. </w:t>
      </w:r>
      <w:r w:rsidR="00D47046" w:rsidRPr="00472710">
        <w:rPr>
          <w:rFonts w:asciiTheme="minorHAnsi" w:hAnsiTheme="minorHAnsi" w:cstheme="minorHAnsi"/>
          <w:sz w:val="21"/>
          <w:szCs w:val="21"/>
          <w:lang w:eastAsia="ar-SA"/>
        </w:rPr>
        <w:t>2024, poz. 307</w:t>
      </w:r>
      <w:r w:rsidRPr="00472710">
        <w:rPr>
          <w:rFonts w:asciiTheme="minorHAnsi" w:hAnsiTheme="minorHAnsi" w:cstheme="minorHAnsi"/>
          <w:sz w:val="21"/>
          <w:szCs w:val="21"/>
          <w:lang w:eastAsia="ar-SA"/>
        </w:rPr>
        <w:t xml:space="preserve">), </w:t>
      </w:r>
      <w:r w:rsidRPr="00975A9D">
        <w:rPr>
          <w:rFonts w:asciiTheme="minorHAnsi" w:hAnsiTheme="minorHAnsi" w:cstheme="minorHAnsi"/>
          <w:sz w:val="21"/>
          <w:szCs w:val="21"/>
          <w:lang w:eastAsia="ar-SA"/>
        </w:rPr>
        <w:t xml:space="preserve">z zastrzeżeniem formatów, o których mowa w art. 66 ust. 1 </w:t>
      </w:r>
      <w:r w:rsidR="00240E01" w:rsidRPr="00975A9D">
        <w:rPr>
          <w:rFonts w:asciiTheme="minorHAnsi" w:hAnsiTheme="minorHAnsi" w:cstheme="minorHAnsi"/>
          <w:sz w:val="21"/>
          <w:szCs w:val="21"/>
          <w:lang w:eastAsia="ar-SA"/>
        </w:rPr>
        <w:t>Ustawy</w:t>
      </w:r>
      <w:r w:rsidRPr="00975A9D">
        <w:rPr>
          <w:rFonts w:asciiTheme="minorHAnsi" w:hAnsiTheme="minorHAnsi" w:cstheme="minorHAnsi"/>
          <w:sz w:val="21"/>
          <w:szCs w:val="21"/>
          <w:lang w:eastAsia="ar-SA"/>
        </w:rPr>
        <w:t xml:space="preserve">, z uwzględnieniem rodzaju przekazywanych danych i </w:t>
      </w:r>
      <w:r w:rsidRPr="00975A9D">
        <w:rPr>
          <w:rFonts w:asciiTheme="minorHAnsi" w:hAnsiTheme="minorHAnsi" w:cstheme="minorHAnsi"/>
          <w:b/>
          <w:bCs/>
          <w:sz w:val="21"/>
          <w:szCs w:val="21"/>
          <w:lang w:eastAsia="ar-SA"/>
        </w:rPr>
        <w:t>opatruje kwalifikowanym podpisem elektronicznym</w:t>
      </w:r>
      <w:r w:rsidRPr="00975A9D">
        <w:rPr>
          <w:rFonts w:asciiTheme="minorHAnsi" w:hAnsiTheme="minorHAnsi" w:cstheme="minorHAnsi"/>
          <w:sz w:val="21"/>
          <w:szCs w:val="21"/>
          <w:lang w:eastAsia="ar-SA"/>
        </w:rPr>
        <w:t xml:space="preserve">. </w:t>
      </w:r>
    </w:p>
    <w:p w14:paraId="27EFA2A3" w14:textId="77777777"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
          <w:bCs/>
          <w:sz w:val="21"/>
          <w:szCs w:val="21"/>
          <w:lang w:eastAsia="ar-SA"/>
        </w:rPr>
        <w:t>W przypadku wspólnego ubiegania</w:t>
      </w:r>
      <w:r w:rsidRPr="00975A9D">
        <w:rPr>
          <w:rFonts w:asciiTheme="minorHAnsi" w:hAnsiTheme="minorHAnsi" w:cstheme="minorHAnsi"/>
          <w:sz w:val="21"/>
          <w:szCs w:val="21"/>
          <w:lang w:eastAsia="ar-SA"/>
        </w:rPr>
        <w:t xml:space="preserve"> się o zamówienie przez wykonawców, </w:t>
      </w:r>
      <w:r w:rsidRPr="00975A9D">
        <w:rPr>
          <w:rFonts w:asciiTheme="minorHAnsi" w:hAnsiTheme="minorHAnsi" w:cstheme="minorHAnsi"/>
          <w:b/>
          <w:bCs/>
          <w:sz w:val="21"/>
          <w:szCs w:val="21"/>
          <w:lang w:eastAsia="ar-SA"/>
        </w:rPr>
        <w:t xml:space="preserve">JEDZ </w:t>
      </w:r>
      <w:r w:rsidRPr="00975A9D">
        <w:rPr>
          <w:rFonts w:asciiTheme="minorHAnsi" w:hAnsiTheme="minorHAnsi" w:cstheme="minorHAnsi"/>
          <w:bCs/>
          <w:sz w:val="21"/>
          <w:szCs w:val="21"/>
          <w:lang w:eastAsia="ar-SA"/>
        </w:rPr>
        <w:t xml:space="preserve">oraz Oświadczenie wg wzoru stanowiącego </w:t>
      </w:r>
      <w:r w:rsidRPr="00975A9D">
        <w:rPr>
          <w:rFonts w:asciiTheme="minorHAnsi" w:hAnsiTheme="minorHAnsi" w:cstheme="minorHAnsi"/>
          <w:b/>
          <w:sz w:val="21"/>
          <w:szCs w:val="21"/>
          <w:lang w:eastAsia="ar-SA"/>
        </w:rPr>
        <w:t>Załącznik nr 3a</w:t>
      </w:r>
      <w:r w:rsidRPr="00975A9D">
        <w:rPr>
          <w:rFonts w:asciiTheme="minorHAnsi" w:hAnsiTheme="minorHAnsi" w:cstheme="minorHAnsi"/>
          <w:bCs/>
          <w:sz w:val="21"/>
          <w:szCs w:val="21"/>
          <w:lang w:eastAsia="ar-SA"/>
        </w:rPr>
        <w:t xml:space="preserve"> do SWZ</w:t>
      </w:r>
      <w:r w:rsidRPr="00975A9D">
        <w:rPr>
          <w:rFonts w:asciiTheme="minorHAnsi" w:hAnsiTheme="minorHAnsi" w:cstheme="minorHAnsi"/>
          <w:b/>
          <w:bCs/>
          <w:sz w:val="21"/>
          <w:szCs w:val="21"/>
          <w:lang w:eastAsia="ar-SA"/>
        </w:rPr>
        <w:t xml:space="preserve"> składa każdy z wykonawców</w:t>
      </w:r>
      <w:r w:rsidRPr="00975A9D">
        <w:rPr>
          <w:rFonts w:asciiTheme="minorHAnsi" w:hAnsiTheme="minorHAnsi" w:cstheme="minorHAnsi"/>
          <w:sz w:val="21"/>
          <w:szCs w:val="21"/>
          <w:lang w:eastAsia="ar-SA"/>
        </w:rPr>
        <w:t>. Oświadczenia te potwierdzają brak podstaw wykluczenia oraz spełnianie warunków udziału w postępowaniu w zakresie, w jakim każdy z wykonawców wykazuje spełnianie warunków udziału w postępowaniu.</w:t>
      </w:r>
      <w:r w:rsidRPr="00975A9D">
        <w:rPr>
          <w:rFonts w:asciiTheme="minorHAnsi" w:hAnsiTheme="minorHAnsi" w:cstheme="minorHAnsi"/>
          <w:sz w:val="21"/>
          <w:szCs w:val="21"/>
        </w:rPr>
        <w:t xml:space="preserve"> </w:t>
      </w:r>
    </w:p>
    <w:p w14:paraId="0ED282E4" w14:textId="2E18B24E" w:rsidR="00CD5904" w:rsidRPr="00975A9D" w:rsidRDefault="00CD5904" w:rsidP="002230D7">
      <w:pPr>
        <w:pStyle w:val="Akapitzlist"/>
        <w:numPr>
          <w:ilvl w:val="3"/>
          <w:numId w:val="23"/>
        </w:numPr>
        <w:tabs>
          <w:tab w:val="left" w:pos="284"/>
        </w:tabs>
        <w:spacing w:line="280" w:lineRule="atLeast"/>
        <w:ind w:left="284" w:hanging="284"/>
        <w:jc w:val="both"/>
        <w:rPr>
          <w:rFonts w:asciiTheme="minorHAnsi" w:hAnsiTheme="minorHAnsi" w:cstheme="minorHAnsi"/>
          <w:sz w:val="21"/>
          <w:szCs w:val="21"/>
          <w:lang w:eastAsia="ar-SA"/>
        </w:rPr>
      </w:pPr>
      <w:r w:rsidRPr="00975A9D">
        <w:rPr>
          <w:rFonts w:asciiTheme="minorHAnsi" w:hAnsiTheme="minorHAnsi" w:cstheme="minorHAnsi"/>
          <w:sz w:val="21"/>
          <w:szCs w:val="21"/>
          <w:lang w:eastAsia="ar-SA"/>
        </w:rPr>
        <w:t xml:space="preserve">Wykonawca, w przypadku polegania na zdolnościach lub sytuacji podmiotów udostępniających zasoby, przedstawia, wraz z własnym oświadczeniem JEDZ także oświadczenie (JEDZ) podmiotu udostępniającego zasoby, potwierdzające brak podstaw wykluczenia tego podmiotu oraz odpowiednio spełnianie warunków udziału w postępowaniu, w zakresie, w jakim wykonawca powołuje się na jego zasoby oraz Oświadczenie podmiotu udostępniającego zasoby wg wzoru stanowiącego </w:t>
      </w:r>
      <w:r w:rsidRPr="00975A9D">
        <w:rPr>
          <w:rFonts w:asciiTheme="minorHAnsi" w:hAnsiTheme="minorHAnsi" w:cstheme="minorHAnsi"/>
          <w:b/>
          <w:bCs/>
          <w:sz w:val="21"/>
          <w:szCs w:val="21"/>
          <w:lang w:eastAsia="ar-SA"/>
        </w:rPr>
        <w:t>Załącznik nr 3b</w:t>
      </w:r>
      <w:r w:rsidRPr="00975A9D">
        <w:rPr>
          <w:rFonts w:asciiTheme="minorHAnsi" w:hAnsiTheme="minorHAnsi" w:cstheme="minorHAnsi"/>
          <w:sz w:val="21"/>
          <w:szCs w:val="21"/>
          <w:lang w:eastAsia="ar-SA"/>
        </w:rPr>
        <w:t xml:space="preserve"> do SWZ.</w:t>
      </w:r>
    </w:p>
    <w:p w14:paraId="2068CFDA" w14:textId="3DF91940"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sz w:val="21"/>
          <w:szCs w:val="21"/>
          <w:lang w:eastAsia="ar-SA"/>
        </w:rPr>
        <w:lastRenderedPageBreak/>
        <w:t xml:space="preserve">Wykonawca może wykorzystać </w:t>
      </w:r>
      <w:r w:rsidR="00345F2F" w:rsidRPr="00975A9D">
        <w:rPr>
          <w:rFonts w:asciiTheme="minorHAnsi" w:hAnsiTheme="minorHAnsi" w:cstheme="minorHAnsi"/>
          <w:sz w:val="21"/>
          <w:szCs w:val="21"/>
          <w:lang w:eastAsia="ar-SA"/>
        </w:rPr>
        <w:t>JEDZ</w:t>
      </w:r>
      <w:r w:rsidRPr="00975A9D">
        <w:rPr>
          <w:rFonts w:asciiTheme="minorHAnsi" w:hAnsiTheme="minorHAnsi" w:cstheme="minorHAnsi"/>
          <w:sz w:val="21"/>
          <w:szCs w:val="21"/>
          <w:lang w:eastAsia="ar-SA"/>
        </w:rPr>
        <w:t xml:space="preserve"> złożony w odrębnym postępowaniu o udzielenie zamówienia, jeżeli potwierdzi, że informacje w nim zawarte pozostają prawidłowe. </w:t>
      </w:r>
    </w:p>
    <w:p w14:paraId="6FFA9CC2" w14:textId="77777777"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Cs/>
          <w:sz w:val="21"/>
          <w:szCs w:val="21"/>
          <w:lang w:eastAsia="ar-SA"/>
        </w:rPr>
        <w:t xml:space="preserve">Zaleca się, aby w przypadku składania Oferty przez wykonawców wspólnie ubiegających się o udzielenie zamówienia, wynikało to z treści </w:t>
      </w:r>
      <w:r w:rsidRPr="00975A9D">
        <w:rPr>
          <w:rFonts w:asciiTheme="minorHAnsi" w:hAnsiTheme="minorHAnsi" w:cstheme="minorHAnsi"/>
          <w:b/>
          <w:bCs/>
          <w:sz w:val="21"/>
          <w:szCs w:val="21"/>
          <w:lang w:eastAsia="ar-SA"/>
        </w:rPr>
        <w:t>Formularza Oferty</w:t>
      </w:r>
      <w:r w:rsidRPr="00975A9D">
        <w:rPr>
          <w:rFonts w:asciiTheme="minorHAnsi" w:hAnsiTheme="minorHAnsi" w:cstheme="minorHAnsi"/>
          <w:bCs/>
          <w:sz w:val="21"/>
          <w:szCs w:val="21"/>
          <w:lang w:eastAsia="ar-SA"/>
        </w:rPr>
        <w:t xml:space="preserve"> - należy wpisać nazwy wykonawców i dane umożliwiające ich identyfikację.</w:t>
      </w:r>
    </w:p>
    <w:p w14:paraId="7C5CB203" w14:textId="77777777"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sz w:val="21"/>
          <w:szCs w:val="21"/>
          <w:lang w:eastAsia="ar-SA"/>
        </w:rPr>
        <w:t>Zamawiający żąda wskazania przez wykonawcę w ofercie części zamówienia, których wykonanie zamierza powierzyć podwykonawcom oraz podania nazw ewentualnych podwykonawców (jeżeli są już znani).</w:t>
      </w:r>
    </w:p>
    <w:p w14:paraId="1314E664" w14:textId="77777777" w:rsidR="00B00312" w:rsidRPr="00DA6455" w:rsidRDefault="00B00312" w:rsidP="002230D7">
      <w:pPr>
        <w:pStyle w:val="Akapitzlist"/>
        <w:numPr>
          <w:ilvl w:val="3"/>
          <w:numId w:val="23"/>
        </w:numPr>
        <w:tabs>
          <w:tab w:val="left" w:pos="284"/>
        </w:tabs>
        <w:suppressAutoHyphens w:val="0"/>
        <w:overflowPunct w:val="0"/>
        <w:autoSpaceDE w:val="0"/>
        <w:spacing w:line="280" w:lineRule="atLeast"/>
        <w:ind w:left="284" w:hanging="284"/>
        <w:jc w:val="both"/>
        <w:rPr>
          <w:rFonts w:asciiTheme="minorHAnsi" w:hAnsiTheme="minorHAnsi" w:cstheme="minorHAnsi"/>
          <w:sz w:val="21"/>
          <w:szCs w:val="21"/>
          <w:lang w:eastAsia="ar-SA"/>
        </w:rPr>
      </w:pPr>
      <w:r w:rsidRPr="00DA6455">
        <w:rPr>
          <w:rFonts w:asciiTheme="minorHAnsi" w:hAnsiTheme="minorHAnsi" w:cstheme="minorHAnsi"/>
          <w:sz w:val="21"/>
          <w:szCs w:val="21"/>
          <w:lang w:eastAsia="ar-SA"/>
        </w:rPr>
        <w:t>W zależności od rodzaju podpisu (zewnętrzny, wewnętrzny) w polu „Załączniki i inne dokumenty przedstawione w ofercie przez wykonawcę” dodaje się uprzednio podpisane dokumenty wraz z wygenerowanym plikiem podpisu (typ zewnętrzny) lub dokument z wszytym podpisem (typ wewnętrzny).</w:t>
      </w:r>
    </w:p>
    <w:p w14:paraId="2400B6BF" w14:textId="2EF64FF8" w:rsidR="00B00312" w:rsidRPr="00DA6455" w:rsidRDefault="00B00312"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DA6455">
        <w:rPr>
          <w:rFonts w:asciiTheme="minorHAnsi" w:hAnsiTheme="minorHAnsi" w:cstheme="minorHAnsi"/>
          <w:sz w:val="21"/>
          <w:szCs w:val="21"/>
          <w:lang w:eastAsia="ar-SA"/>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3AEF8A51" w14:textId="00F51F95"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color w:val="7030A0"/>
          <w:sz w:val="21"/>
          <w:szCs w:val="21"/>
          <w:lang w:eastAsia="ar-SA"/>
        </w:rPr>
      </w:pPr>
      <w:r w:rsidRPr="00975A9D">
        <w:rPr>
          <w:rFonts w:asciiTheme="minorHAnsi" w:eastAsia="Calibri" w:hAnsiTheme="minorHAnsi" w:cstheme="minorHAnsi"/>
          <w:sz w:val="21"/>
          <w:szCs w:val="21"/>
          <w:lang w:eastAsia="zh-CN"/>
        </w:rPr>
        <w:t xml:space="preserve">Nie ujawnia się informacji stanowiących </w:t>
      </w:r>
      <w:r w:rsidRPr="00975A9D">
        <w:rPr>
          <w:rFonts w:asciiTheme="minorHAnsi" w:eastAsia="Calibri" w:hAnsiTheme="minorHAnsi" w:cstheme="minorHAnsi"/>
          <w:b/>
          <w:bCs/>
          <w:sz w:val="21"/>
          <w:szCs w:val="21"/>
          <w:lang w:eastAsia="zh-CN"/>
        </w:rPr>
        <w:t>tajemnicę przedsiębiorstwa</w:t>
      </w:r>
      <w:r w:rsidRPr="00975A9D">
        <w:rPr>
          <w:rFonts w:asciiTheme="minorHAnsi" w:eastAsia="Calibri" w:hAnsiTheme="minorHAnsi" w:cstheme="minorHAnsi"/>
          <w:sz w:val="21"/>
          <w:szCs w:val="21"/>
          <w:lang w:eastAsia="zh-CN"/>
        </w:rPr>
        <w:t xml:space="preserve"> w rozumieniu przepisów </w:t>
      </w:r>
      <w:r w:rsidR="00240E01" w:rsidRPr="00975A9D">
        <w:rPr>
          <w:rFonts w:asciiTheme="minorHAnsi" w:eastAsia="Calibri" w:hAnsiTheme="minorHAnsi" w:cstheme="minorHAnsi"/>
          <w:sz w:val="21"/>
          <w:szCs w:val="21"/>
          <w:lang w:eastAsia="zh-CN"/>
        </w:rPr>
        <w:t>Ustawy</w:t>
      </w:r>
      <w:r w:rsidRPr="00975A9D">
        <w:rPr>
          <w:rFonts w:asciiTheme="minorHAnsi" w:eastAsia="Calibri" w:hAnsiTheme="minorHAnsi" w:cstheme="minorHAnsi"/>
          <w:sz w:val="21"/>
          <w:szCs w:val="21"/>
          <w:lang w:eastAsia="zh-CN"/>
        </w:rPr>
        <w:t xml:space="preserve"> z </w:t>
      </w:r>
      <w:r w:rsidRPr="00975A9D">
        <w:rPr>
          <w:rFonts w:asciiTheme="minorHAnsi" w:eastAsia="Calibri" w:hAnsiTheme="minorHAnsi" w:cstheme="minorHAnsi"/>
          <w:sz w:val="21"/>
          <w:szCs w:val="21"/>
          <w:lang w:eastAsia="zh-CN"/>
        </w:rPr>
        <w:b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w:t>
      </w:r>
      <w:r w:rsidR="00240E01" w:rsidRPr="00975A9D">
        <w:rPr>
          <w:rFonts w:asciiTheme="minorHAnsi" w:eastAsia="Calibri" w:hAnsiTheme="minorHAnsi" w:cstheme="minorHAnsi"/>
          <w:sz w:val="21"/>
          <w:szCs w:val="21"/>
          <w:lang w:eastAsia="zh-CN"/>
        </w:rPr>
        <w:t>Ustawy</w:t>
      </w:r>
      <w:r w:rsidR="005737CB" w:rsidRPr="00975A9D">
        <w:rPr>
          <w:rFonts w:asciiTheme="minorHAnsi" w:eastAsia="Calibri" w:hAnsiTheme="minorHAnsi" w:cstheme="minorHAnsi"/>
          <w:sz w:val="21"/>
          <w:szCs w:val="21"/>
          <w:lang w:eastAsia="zh-CN"/>
        </w:rPr>
        <w:t xml:space="preserve"> </w:t>
      </w:r>
      <w:r w:rsidRPr="00975A9D">
        <w:rPr>
          <w:rFonts w:asciiTheme="minorHAnsi" w:eastAsia="Calibri" w:hAnsiTheme="minorHAnsi" w:cstheme="minorHAnsi"/>
          <w:sz w:val="21"/>
          <w:szCs w:val="21"/>
          <w:lang w:eastAsia="zh-CN"/>
        </w:rPr>
        <w:t>Pzp.</w:t>
      </w:r>
    </w:p>
    <w:p w14:paraId="2644CF86" w14:textId="28C78763" w:rsidR="00B00312" w:rsidRPr="00DA6455" w:rsidRDefault="00B00312"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DA6455">
        <w:rPr>
          <w:rFonts w:asciiTheme="minorHAnsi" w:hAnsiTheme="minorHAnsi" w:cstheme="minorHAnsi"/>
          <w:sz w:val="21"/>
          <w:szCs w:val="21"/>
          <w:lang w:eastAsia="ar-SA"/>
        </w:rPr>
        <w:t>Wykonawca może przed upływem terminu składania ofert wycofać ofertę. Wykonawca wycofuje ofertę w zakładce „Oferty/wnioski” używając przycisku „Wycofaj ofertę”.</w:t>
      </w:r>
    </w:p>
    <w:p w14:paraId="129A1EE5" w14:textId="608EFADD"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color w:val="7030A0"/>
          <w:sz w:val="21"/>
          <w:szCs w:val="21"/>
          <w:lang w:eastAsia="ar-SA"/>
        </w:rPr>
      </w:pPr>
      <w:r w:rsidRPr="00975A9D">
        <w:rPr>
          <w:rFonts w:asciiTheme="minorHAnsi" w:eastAsia="Calibri" w:hAnsiTheme="minorHAnsi" w:cstheme="minorHAnsi"/>
          <w:sz w:val="21"/>
          <w:szCs w:val="21"/>
          <w:lang w:eastAsia="zh-CN"/>
        </w:rPr>
        <w:t xml:space="preserve">Zamawiający odrzuca ofertę jeżeli zajdą okoliczności opisane w art. 226 </w:t>
      </w:r>
      <w:r w:rsidR="00240E01" w:rsidRPr="00975A9D">
        <w:rPr>
          <w:rFonts w:asciiTheme="minorHAnsi" w:eastAsia="Calibri" w:hAnsiTheme="minorHAnsi" w:cstheme="minorHAnsi"/>
          <w:sz w:val="21"/>
          <w:szCs w:val="21"/>
          <w:lang w:eastAsia="zh-CN"/>
        </w:rPr>
        <w:t>Ustawy</w:t>
      </w:r>
      <w:r w:rsidR="005737CB" w:rsidRPr="00975A9D">
        <w:rPr>
          <w:rFonts w:asciiTheme="minorHAnsi" w:eastAsia="Calibri" w:hAnsiTheme="minorHAnsi" w:cstheme="minorHAnsi"/>
          <w:sz w:val="21"/>
          <w:szCs w:val="21"/>
          <w:lang w:eastAsia="zh-CN"/>
        </w:rPr>
        <w:t xml:space="preserve"> </w:t>
      </w:r>
      <w:r w:rsidRPr="00975A9D">
        <w:rPr>
          <w:rFonts w:asciiTheme="minorHAnsi" w:eastAsia="Calibri" w:hAnsiTheme="minorHAnsi" w:cstheme="minorHAnsi"/>
          <w:sz w:val="21"/>
          <w:szCs w:val="21"/>
          <w:lang w:eastAsia="zh-CN"/>
        </w:rPr>
        <w:t>Pzp.</w:t>
      </w:r>
    </w:p>
    <w:p w14:paraId="51D31DD4" w14:textId="77777777" w:rsidR="009E52DA" w:rsidRPr="00D06BA0" w:rsidRDefault="009E52DA" w:rsidP="006E2D81">
      <w:pPr>
        <w:tabs>
          <w:tab w:val="left" w:pos="284"/>
          <w:tab w:val="left" w:pos="426"/>
        </w:tabs>
        <w:suppressAutoHyphens w:val="0"/>
        <w:spacing w:line="280" w:lineRule="atLeast"/>
        <w:ind w:left="2880"/>
        <w:jc w:val="both"/>
        <w:rPr>
          <w:rFonts w:eastAsia="Calibri" w:cs="Calibri"/>
          <w:sz w:val="21"/>
          <w:szCs w:val="21"/>
          <w:lang w:eastAsia="zh-CN"/>
        </w:rPr>
      </w:pPr>
    </w:p>
    <w:p w14:paraId="56814074" w14:textId="61DE3EE1" w:rsidR="001B7AE7" w:rsidRPr="007A5765" w:rsidRDefault="004442A8" w:rsidP="006E2D81">
      <w:pPr>
        <w:pStyle w:val="Nagwek1"/>
        <w:spacing w:beforeAutospacing="0" w:afterAutospacing="0" w:line="280" w:lineRule="atLeast"/>
      </w:pPr>
      <w:bookmarkStart w:id="30" w:name="_Toc178834904"/>
      <w:r w:rsidRPr="007A5765">
        <w:t>TERMIN SKŁADANIA I OTWARCIA OFERT</w:t>
      </w:r>
      <w:bookmarkEnd w:id="30"/>
    </w:p>
    <w:p w14:paraId="37928C2A" w14:textId="77777777" w:rsidR="001B7AE7" w:rsidRDefault="001B7AE7" w:rsidP="006E2D81">
      <w:pPr>
        <w:spacing w:line="280" w:lineRule="atLeast"/>
      </w:pPr>
    </w:p>
    <w:p w14:paraId="358156CF" w14:textId="12EAD63E" w:rsidR="009E52DA" w:rsidRPr="00313C6E" w:rsidRDefault="00F838F8" w:rsidP="00313C6E">
      <w:pPr>
        <w:numPr>
          <w:ilvl w:val="3"/>
          <w:numId w:val="39"/>
        </w:numPr>
        <w:tabs>
          <w:tab w:val="left" w:pos="284"/>
        </w:tabs>
        <w:suppressAutoHyphens w:val="0"/>
        <w:spacing w:line="280" w:lineRule="atLeast"/>
        <w:ind w:left="284" w:hanging="284"/>
        <w:jc w:val="both"/>
        <w:rPr>
          <w:rFonts w:cs="Calibri"/>
          <w:sz w:val="21"/>
          <w:szCs w:val="21"/>
        </w:rPr>
      </w:pPr>
      <w:r w:rsidRPr="00975A9D">
        <w:rPr>
          <w:rFonts w:cs="Calibri"/>
          <w:sz w:val="21"/>
          <w:szCs w:val="21"/>
        </w:rPr>
        <w:t xml:space="preserve">Ofertę wraz ze wszystkimi wymaganymi oświadczeniami i dokumentami, należy złożyć </w:t>
      </w:r>
      <w:r w:rsidR="009E52DA" w:rsidRPr="00975A9D">
        <w:rPr>
          <w:rFonts w:cs="Calibri"/>
          <w:sz w:val="21"/>
          <w:szCs w:val="21"/>
        </w:rPr>
        <w:t xml:space="preserve">do dnia </w:t>
      </w:r>
      <w:r w:rsidR="00313C6E">
        <w:rPr>
          <w:rFonts w:cs="Calibri"/>
          <w:sz w:val="21"/>
          <w:szCs w:val="21"/>
        </w:rPr>
        <w:t xml:space="preserve"> </w:t>
      </w:r>
      <w:r w:rsidR="00313C6E" w:rsidRPr="00313C6E">
        <w:rPr>
          <w:rFonts w:cs="Calibri"/>
          <w:b/>
          <w:sz w:val="21"/>
          <w:szCs w:val="21"/>
        </w:rPr>
        <w:t>1</w:t>
      </w:r>
      <w:r w:rsidR="00B12259">
        <w:rPr>
          <w:rFonts w:cs="Calibri"/>
          <w:b/>
          <w:sz w:val="21"/>
          <w:szCs w:val="21"/>
        </w:rPr>
        <w:t>4</w:t>
      </w:r>
      <w:r w:rsidR="00313C6E" w:rsidRPr="00313C6E">
        <w:rPr>
          <w:rFonts w:cs="Calibri"/>
          <w:b/>
          <w:sz w:val="21"/>
          <w:szCs w:val="21"/>
        </w:rPr>
        <w:t xml:space="preserve">.11.2024 r. </w:t>
      </w:r>
      <w:r w:rsidR="00417813">
        <w:rPr>
          <w:rFonts w:cs="Calibri"/>
          <w:b/>
          <w:sz w:val="21"/>
          <w:szCs w:val="21"/>
        </w:rPr>
        <w:t xml:space="preserve"> do godz. 10:00.</w:t>
      </w:r>
    </w:p>
    <w:p w14:paraId="3DEC0B0E" w14:textId="6A2948A4" w:rsidR="009E52DA" w:rsidRPr="00975A9D" w:rsidRDefault="009E52DA" w:rsidP="002230D7">
      <w:pPr>
        <w:numPr>
          <w:ilvl w:val="3"/>
          <w:numId w:val="39"/>
        </w:numPr>
        <w:tabs>
          <w:tab w:val="left" w:pos="284"/>
          <w:tab w:val="left" w:pos="567"/>
        </w:tabs>
        <w:suppressAutoHyphens w:val="0"/>
        <w:spacing w:line="280" w:lineRule="atLeast"/>
        <w:ind w:left="284" w:hanging="284"/>
        <w:jc w:val="both"/>
        <w:rPr>
          <w:rFonts w:cs="Calibri"/>
          <w:strike/>
          <w:sz w:val="21"/>
          <w:szCs w:val="21"/>
        </w:rPr>
      </w:pPr>
      <w:r w:rsidRPr="00975A9D">
        <w:rPr>
          <w:rFonts w:cs="Calibri"/>
          <w:b/>
          <w:sz w:val="21"/>
          <w:szCs w:val="21"/>
        </w:rPr>
        <w:t xml:space="preserve">Otwarcie ofert </w:t>
      </w:r>
      <w:r w:rsidRPr="00975A9D">
        <w:rPr>
          <w:rFonts w:cs="Calibri"/>
          <w:sz w:val="21"/>
          <w:szCs w:val="21"/>
        </w:rPr>
        <w:t xml:space="preserve">złożonych </w:t>
      </w:r>
      <w:r w:rsidRPr="00975A9D">
        <w:rPr>
          <w:rFonts w:cs="Calibri"/>
          <w:bCs/>
          <w:sz w:val="21"/>
          <w:szCs w:val="21"/>
        </w:rPr>
        <w:t>nastąpi w dniu</w:t>
      </w:r>
      <w:r w:rsidRPr="00975A9D">
        <w:rPr>
          <w:rFonts w:cs="Calibri"/>
          <w:b/>
          <w:sz w:val="21"/>
          <w:szCs w:val="21"/>
        </w:rPr>
        <w:t xml:space="preserve"> </w:t>
      </w:r>
      <w:r w:rsidR="00313C6E">
        <w:rPr>
          <w:rFonts w:cs="Calibri"/>
          <w:b/>
          <w:sz w:val="21"/>
          <w:szCs w:val="21"/>
        </w:rPr>
        <w:t>1</w:t>
      </w:r>
      <w:r w:rsidR="00B12259">
        <w:rPr>
          <w:rFonts w:cs="Calibri"/>
          <w:b/>
          <w:sz w:val="21"/>
          <w:szCs w:val="21"/>
        </w:rPr>
        <w:t>4</w:t>
      </w:r>
      <w:r w:rsidR="00313C6E">
        <w:rPr>
          <w:rFonts w:cs="Calibri"/>
          <w:b/>
          <w:sz w:val="21"/>
          <w:szCs w:val="21"/>
        </w:rPr>
        <w:t xml:space="preserve">.11.2024 r. </w:t>
      </w:r>
      <w:r w:rsidR="00417813">
        <w:rPr>
          <w:rFonts w:cs="Calibri"/>
          <w:b/>
          <w:sz w:val="21"/>
          <w:szCs w:val="21"/>
        </w:rPr>
        <w:t xml:space="preserve">o </w:t>
      </w:r>
      <w:r w:rsidR="00313C6E">
        <w:rPr>
          <w:rFonts w:cs="Calibri"/>
          <w:b/>
          <w:sz w:val="21"/>
          <w:szCs w:val="21"/>
        </w:rPr>
        <w:t xml:space="preserve">godz. </w:t>
      </w:r>
      <w:r w:rsidR="00417813">
        <w:rPr>
          <w:rFonts w:cs="Calibri"/>
          <w:b/>
          <w:sz w:val="21"/>
          <w:szCs w:val="21"/>
        </w:rPr>
        <w:t>10.30.</w:t>
      </w:r>
    </w:p>
    <w:p w14:paraId="344148D6" w14:textId="2F69069A" w:rsidR="00B00312" w:rsidRPr="00473E69" w:rsidRDefault="00B00312" w:rsidP="002230D7">
      <w:pPr>
        <w:numPr>
          <w:ilvl w:val="3"/>
          <w:numId w:val="39"/>
        </w:numPr>
        <w:tabs>
          <w:tab w:val="left" w:pos="284"/>
          <w:tab w:val="left" w:pos="567"/>
        </w:tabs>
        <w:suppressAutoHyphens w:val="0"/>
        <w:spacing w:line="280" w:lineRule="atLeast"/>
        <w:ind w:left="284" w:hanging="284"/>
        <w:jc w:val="both"/>
        <w:rPr>
          <w:rFonts w:cs="Calibri"/>
          <w:strike/>
          <w:sz w:val="21"/>
          <w:szCs w:val="21"/>
        </w:rPr>
      </w:pPr>
      <w:r w:rsidRPr="00473E69">
        <w:rPr>
          <w:rFonts w:asciiTheme="minorHAnsi" w:hAnsiTheme="minorHAnsi" w:cstheme="minorHAnsi"/>
          <w:sz w:val="21"/>
          <w:szCs w:val="21"/>
        </w:rPr>
        <w:t xml:space="preserve">Wykonawca składa ofertę za pośrednictwem strony </w:t>
      </w:r>
      <w:hyperlink r:id="rId14" w:history="1">
        <w:r w:rsidR="00473E69" w:rsidRPr="005F71CE">
          <w:rPr>
            <w:rStyle w:val="Hipercze"/>
            <w:rFonts w:asciiTheme="minorHAnsi" w:hAnsiTheme="minorHAnsi" w:cstheme="minorHAnsi"/>
            <w:b/>
            <w:sz w:val="21"/>
            <w:szCs w:val="21"/>
          </w:rPr>
          <w:t>https://ezamowienia.gov.pl/mp-client/tenders/ocds-148610-7751c393-ffad-4549-83ca-7f2c2c5d8ed5</w:t>
        </w:r>
      </w:hyperlink>
      <w:r w:rsidRPr="00975A9D">
        <w:rPr>
          <w:rFonts w:asciiTheme="minorHAnsi" w:hAnsiTheme="minorHAnsi" w:cstheme="minorHAnsi"/>
          <w:color w:val="7030A0"/>
          <w:sz w:val="21"/>
          <w:szCs w:val="21"/>
        </w:rPr>
        <w:t xml:space="preserve"> </w:t>
      </w:r>
      <w:r w:rsidRPr="00473E69">
        <w:rPr>
          <w:rFonts w:asciiTheme="minorHAnsi" w:hAnsiTheme="minorHAnsi" w:cstheme="minorHAnsi"/>
          <w:sz w:val="21"/>
          <w:szCs w:val="21"/>
        </w:rPr>
        <w:t xml:space="preserve">za pomocą zakładki „Oferty/wnioski”, widocznej w podglądzie postępowania po zalogowaniu się na konto </w:t>
      </w:r>
      <w:r w:rsidR="00D47046" w:rsidRPr="00473E69">
        <w:rPr>
          <w:rFonts w:asciiTheme="minorHAnsi" w:hAnsiTheme="minorHAnsi" w:cstheme="minorHAnsi"/>
          <w:sz w:val="21"/>
          <w:szCs w:val="21"/>
        </w:rPr>
        <w:t>w</w:t>
      </w:r>
      <w:r w:rsidRPr="00473E69">
        <w:rPr>
          <w:rFonts w:asciiTheme="minorHAnsi" w:hAnsiTheme="minorHAnsi" w:cstheme="minorHAnsi"/>
          <w:sz w:val="21"/>
          <w:szCs w:val="21"/>
        </w:rPr>
        <w:t>ykonawcy. Po wybraniu przycisku „Złóż ofertę” system prezentuje okno składania oferty umożliwiające przekazanie dokumentów elektronicznych, w którym znajdują się dwa pola drag&amp;drop („przeciągnij” i „upuść”) służące do dodawania plików.</w:t>
      </w:r>
    </w:p>
    <w:p w14:paraId="759F222B" w14:textId="77777777" w:rsidR="00B00312" w:rsidRPr="00473E69" w:rsidRDefault="00B00312" w:rsidP="002230D7">
      <w:pPr>
        <w:numPr>
          <w:ilvl w:val="3"/>
          <w:numId w:val="39"/>
        </w:numPr>
        <w:tabs>
          <w:tab w:val="left" w:pos="284"/>
          <w:tab w:val="left" w:pos="567"/>
        </w:tabs>
        <w:suppressAutoHyphens w:val="0"/>
        <w:spacing w:line="280" w:lineRule="atLeast"/>
        <w:ind w:left="284" w:hanging="284"/>
        <w:jc w:val="both"/>
        <w:rPr>
          <w:rFonts w:cs="Calibri"/>
          <w:strike/>
          <w:sz w:val="21"/>
          <w:szCs w:val="21"/>
        </w:rPr>
      </w:pPr>
      <w:r w:rsidRPr="00473E69">
        <w:rPr>
          <w:rFonts w:asciiTheme="minorHAnsi" w:hAnsiTheme="minorHAnsi" w:cstheme="minorHAnsi"/>
          <w:sz w:val="21"/>
          <w:szCs w:val="21"/>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169075F" w14:textId="77777777" w:rsidR="00B00312" w:rsidRPr="00473E69" w:rsidRDefault="00B00312"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9EFBC97" w14:textId="77777777" w:rsidR="00B00312" w:rsidRPr="00473E69" w:rsidRDefault="00B00312"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Wykonawca może złożyć tylko jedną ofertę.</w:t>
      </w:r>
    </w:p>
    <w:p w14:paraId="2BC8509A" w14:textId="77777777" w:rsidR="0091035D" w:rsidRPr="00473E69" w:rsidRDefault="0091035D"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Zamawiający odrzuci ofertę złożoną po terminie składania ofert.</w:t>
      </w:r>
    </w:p>
    <w:p w14:paraId="4ADABB03" w14:textId="77777777" w:rsidR="0091035D" w:rsidRPr="00473E69" w:rsidRDefault="0091035D"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2CD57EA" w14:textId="77777777" w:rsidR="0091035D" w:rsidRPr="00473E69" w:rsidRDefault="0091035D"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lastRenderedPageBreak/>
        <w:t>Oferta może być złożona tylko do upływu terminu składania ofert.</w:t>
      </w:r>
    </w:p>
    <w:p w14:paraId="6D82EF02" w14:textId="77777777" w:rsidR="0091035D" w:rsidRPr="00473E69" w:rsidRDefault="0091035D"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Wykonawca może przed upływem terminu składania ofert wycofać ofertę. Wykonawca wycofuje ofertę w zakładce „Oferty/wnioski” używając przycisku „Wycofaj ofertę”.</w:t>
      </w:r>
    </w:p>
    <w:p w14:paraId="4684DA26" w14:textId="75174631" w:rsidR="00B00312" w:rsidRPr="00473E69" w:rsidRDefault="00BA0B43"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Maksymalny łączny rozmiar plików stanowiących ofertę lub składanych wraz z ofertą to 250 MB.</w:t>
      </w:r>
    </w:p>
    <w:p w14:paraId="2370F958" w14:textId="77777777" w:rsidR="009E52DA" w:rsidRPr="00975A9D" w:rsidRDefault="009E52DA"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975A9D">
        <w:rPr>
          <w:rFonts w:cs="Calibri"/>
          <w:sz w:val="21"/>
          <w:szCs w:val="21"/>
        </w:rPr>
        <w:t>W przypadku awarii systemu teleinformatycznego, przy użyciu którego następuje otwarcie ofert, która spowoduje brak możliwości otwarcia ofert w terminie określonym przez zamawiającego, otwarcie ofert następuje niezwłocznie po usunięciu awarii.</w:t>
      </w:r>
    </w:p>
    <w:p w14:paraId="401A75F7" w14:textId="77777777" w:rsidR="009E52DA" w:rsidRPr="00975A9D" w:rsidRDefault="009E52DA"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975A9D">
        <w:rPr>
          <w:rFonts w:cs="Calibri"/>
          <w:sz w:val="21"/>
          <w:szCs w:val="21"/>
        </w:rPr>
        <w:t>Zamawiający poinformuje o zmianie terminu otwarcia ofert na stronie internetowej prowadzonego postępowania.</w:t>
      </w:r>
    </w:p>
    <w:p w14:paraId="522C6C21" w14:textId="28038FD4" w:rsidR="009E52DA" w:rsidRPr="00975A9D" w:rsidRDefault="009E52DA"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975A9D">
        <w:rPr>
          <w:rFonts w:cs="Calibri"/>
          <w:sz w:val="21"/>
          <w:szCs w:val="21"/>
        </w:rPr>
        <w:t xml:space="preserve">Zamawiający, najpóźniej przed otwarciem ofert, udostępnia na stronie internetowej prowadzonego postępowania informację o kwocie, jaką zamierza przeznaczyć na sfinansowanie </w:t>
      </w:r>
      <w:r w:rsidRPr="00975A9D">
        <w:rPr>
          <w:rFonts w:cs="Calibri"/>
          <w:bCs/>
          <w:sz w:val="21"/>
          <w:szCs w:val="21"/>
        </w:rPr>
        <w:t>zamówienia</w:t>
      </w:r>
      <w:r w:rsidRPr="00975A9D">
        <w:rPr>
          <w:rFonts w:cs="Calibri"/>
          <w:sz w:val="21"/>
          <w:szCs w:val="21"/>
        </w:rPr>
        <w:t>.</w:t>
      </w:r>
    </w:p>
    <w:p w14:paraId="0D3D214E" w14:textId="77777777" w:rsidR="009E52DA" w:rsidRPr="00975A9D" w:rsidRDefault="009E52DA"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975A9D">
        <w:rPr>
          <w:rFonts w:cs="Calibri"/>
          <w:sz w:val="21"/>
          <w:szCs w:val="21"/>
        </w:rPr>
        <w:t>Zamawiający, niezwłocznie po otwarciu ofert, udostępnia na stronie internetowej prowadzonego postępowania informacje o:</w:t>
      </w:r>
    </w:p>
    <w:p w14:paraId="7D3375B7" w14:textId="77777777" w:rsidR="009E52DA" w:rsidRPr="00975A9D" w:rsidRDefault="009E52DA" w:rsidP="002230D7">
      <w:pPr>
        <w:numPr>
          <w:ilvl w:val="2"/>
          <w:numId w:val="40"/>
        </w:numPr>
        <w:tabs>
          <w:tab w:val="left" w:pos="284"/>
          <w:tab w:val="left" w:pos="567"/>
        </w:tabs>
        <w:suppressAutoHyphens w:val="0"/>
        <w:spacing w:line="280" w:lineRule="atLeast"/>
        <w:ind w:left="567" w:hanging="141"/>
        <w:jc w:val="both"/>
        <w:rPr>
          <w:rFonts w:cs="Calibri"/>
          <w:sz w:val="21"/>
          <w:szCs w:val="21"/>
        </w:rPr>
      </w:pPr>
      <w:r w:rsidRPr="00975A9D">
        <w:rPr>
          <w:rFonts w:cs="Calibri"/>
          <w:sz w:val="21"/>
          <w:szCs w:val="21"/>
        </w:rPr>
        <w:t>nazwach albo imionach i nazwiskach oraz siedzibach lub miejscach prowadzonej działalności gospodarczej albo miejscach zamieszkania wykonawców, których oferty zostały otwarte;</w:t>
      </w:r>
    </w:p>
    <w:p w14:paraId="3A37D927" w14:textId="77777777" w:rsidR="009E52DA" w:rsidRPr="00975A9D" w:rsidRDefault="009E52DA" w:rsidP="002230D7">
      <w:pPr>
        <w:numPr>
          <w:ilvl w:val="2"/>
          <w:numId w:val="40"/>
        </w:numPr>
        <w:tabs>
          <w:tab w:val="left" w:pos="284"/>
          <w:tab w:val="left" w:pos="567"/>
        </w:tabs>
        <w:suppressAutoHyphens w:val="0"/>
        <w:spacing w:line="280" w:lineRule="atLeast"/>
        <w:ind w:left="567" w:hanging="141"/>
        <w:jc w:val="both"/>
        <w:rPr>
          <w:rFonts w:cs="Calibri"/>
          <w:sz w:val="21"/>
          <w:szCs w:val="21"/>
        </w:rPr>
      </w:pPr>
      <w:r w:rsidRPr="00975A9D">
        <w:rPr>
          <w:rFonts w:cs="Calibri"/>
          <w:sz w:val="21"/>
          <w:szCs w:val="21"/>
        </w:rPr>
        <w:t>cenach zawartych w ofertach.</w:t>
      </w:r>
    </w:p>
    <w:p w14:paraId="0F6EE81C" w14:textId="77777777" w:rsidR="009E52DA" w:rsidRPr="00975A9D" w:rsidRDefault="009E52DA" w:rsidP="002230D7">
      <w:pPr>
        <w:numPr>
          <w:ilvl w:val="3"/>
          <w:numId w:val="39"/>
        </w:numPr>
        <w:tabs>
          <w:tab w:val="left" w:pos="284"/>
        </w:tabs>
        <w:suppressAutoHyphens w:val="0"/>
        <w:spacing w:line="280" w:lineRule="atLeast"/>
        <w:ind w:left="284" w:hanging="284"/>
        <w:jc w:val="both"/>
        <w:rPr>
          <w:rFonts w:cs="Calibri"/>
          <w:sz w:val="21"/>
          <w:szCs w:val="21"/>
        </w:rPr>
      </w:pPr>
      <w:r w:rsidRPr="00975A9D">
        <w:rPr>
          <w:rFonts w:cs="Calibri"/>
          <w:sz w:val="21"/>
          <w:szCs w:val="21"/>
        </w:rPr>
        <w:t>W związku z tym, że zamawiający nie odpowiada za ewentualną awarię internetu, czy problemy techniczne powstałe u wykonawcy, zaleca się zaplanowanie złożenia Oferty z odpowiednim wyprzedzeniem.</w:t>
      </w:r>
    </w:p>
    <w:p w14:paraId="2CCB2A5A" w14:textId="77777777" w:rsidR="009E52DA" w:rsidRPr="00975A9D" w:rsidRDefault="009E52DA" w:rsidP="002230D7">
      <w:pPr>
        <w:numPr>
          <w:ilvl w:val="3"/>
          <w:numId w:val="39"/>
        </w:numPr>
        <w:tabs>
          <w:tab w:val="left" w:pos="284"/>
        </w:tabs>
        <w:suppressAutoHyphens w:val="0"/>
        <w:spacing w:line="280" w:lineRule="atLeast"/>
        <w:ind w:left="284" w:hanging="284"/>
        <w:jc w:val="both"/>
        <w:rPr>
          <w:rFonts w:cs="Calibri"/>
          <w:sz w:val="21"/>
          <w:szCs w:val="21"/>
        </w:rPr>
      </w:pPr>
      <w:r w:rsidRPr="00975A9D">
        <w:rPr>
          <w:rFonts w:cs="Calibri"/>
          <w:sz w:val="21"/>
          <w:szCs w:val="21"/>
        </w:rPr>
        <w:t xml:space="preserve">Wykonawcy ponoszą koszty związane z przygotowaniem i złożeniem oferty. </w:t>
      </w:r>
    </w:p>
    <w:p w14:paraId="092490AC" w14:textId="02A93EA0" w:rsidR="009E52DA" w:rsidRPr="00975A9D" w:rsidRDefault="009E52DA" w:rsidP="002230D7">
      <w:pPr>
        <w:numPr>
          <w:ilvl w:val="3"/>
          <w:numId w:val="39"/>
        </w:numPr>
        <w:tabs>
          <w:tab w:val="left" w:pos="284"/>
        </w:tabs>
        <w:suppressAutoHyphens w:val="0"/>
        <w:spacing w:line="280" w:lineRule="atLeast"/>
        <w:ind w:left="284" w:hanging="284"/>
        <w:jc w:val="both"/>
        <w:rPr>
          <w:rFonts w:cs="Calibri"/>
          <w:sz w:val="21"/>
          <w:szCs w:val="21"/>
        </w:rPr>
      </w:pPr>
      <w:r w:rsidRPr="00975A9D">
        <w:rPr>
          <w:rFonts w:cs="Calibri"/>
          <w:sz w:val="21"/>
          <w:szCs w:val="21"/>
        </w:rPr>
        <w:t>Składanie ofert przez Platformę jest dla wykonawców bezpłatne.</w:t>
      </w:r>
    </w:p>
    <w:p w14:paraId="17460A76" w14:textId="77777777" w:rsidR="001B7AE7" w:rsidRPr="00975A9D" w:rsidRDefault="001B7AE7" w:rsidP="006E2D81">
      <w:pPr>
        <w:tabs>
          <w:tab w:val="left" w:pos="993"/>
        </w:tabs>
        <w:spacing w:line="280" w:lineRule="atLeast"/>
        <w:jc w:val="both"/>
        <w:rPr>
          <w:rFonts w:asciiTheme="minorHAnsi" w:hAnsiTheme="minorHAnsi" w:cstheme="minorHAnsi"/>
          <w:sz w:val="21"/>
          <w:szCs w:val="21"/>
        </w:rPr>
      </w:pPr>
    </w:p>
    <w:p w14:paraId="750C0DA2" w14:textId="77777777" w:rsidR="001B7AE7" w:rsidRDefault="004442A8" w:rsidP="006E2D81">
      <w:pPr>
        <w:pStyle w:val="Nagwek1"/>
        <w:spacing w:beforeAutospacing="0" w:afterAutospacing="0" w:line="280" w:lineRule="atLeast"/>
      </w:pPr>
      <w:bookmarkStart w:id="31" w:name="_Toc178834905"/>
      <w:r w:rsidRPr="00712573">
        <w:t>SPOSÓB OBLICZENIA CENY</w:t>
      </w:r>
      <w:bookmarkEnd w:id="31"/>
    </w:p>
    <w:p w14:paraId="284BE99B" w14:textId="77777777" w:rsidR="0003759E" w:rsidRPr="00712573" w:rsidRDefault="0003759E" w:rsidP="006E2D81">
      <w:pPr>
        <w:pStyle w:val="Nagwek1"/>
        <w:numPr>
          <w:ilvl w:val="0"/>
          <w:numId w:val="0"/>
        </w:numPr>
        <w:spacing w:beforeAutospacing="0" w:afterAutospacing="0" w:line="280" w:lineRule="atLeast"/>
        <w:ind w:left="502"/>
      </w:pPr>
    </w:p>
    <w:p w14:paraId="7B3C388E" w14:textId="6A0585B1" w:rsidR="001B7AE7" w:rsidRPr="00975A9D" w:rsidRDefault="004442A8" w:rsidP="002230D7">
      <w:pPr>
        <w:numPr>
          <w:ilvl w:val="3"/>
          <w:numId w:val="25"/>
        </w:numPr>
        <w:tabs>
          <w:tab w:val="left" w:pos="284"/>
        </w:tabs>
        <w:spacing w:line="280" w:lineRule="atLeast"/>
        <w:ind w:left="284" w:hanging="284"/>
        <w:jc w:val="both"/>
        <w:rPr>
          <w:rFonts w:cstheme="minorHAnsi"/>
          <w:sz w:val="21"/>
          <w:szCs w:val="21"/>
        </w:rPr>
      </w:pPr>
      <w:r w:rsidRPr="00975A9D">
        <w:rPr>
          <w:rFonts w:cstheme="minorHAnsi"/>
          <w:sz w:val="21"/>
          <w:szCs w:val="21"/>
        </w:rPr>
        <w:t>Podstawą obliczenia ceny ofertowej jest</w:t>
      </w:r>
      <w:r w:rsidR="0003759E" w:rsidRPr="00975A9D">
        <w:rPr>
          <w:rFonts w:cstheme="minorHAnsi"/>
          <w:sz w:val="21"/>
          <w:szCs w:val="21"/>
        </w:rPr>
        <w:t xml:space="preserve"> Formularz oferty wraz z Formularzem cenowym (</w:t>
      </w:r>
      <w:r w:rsidR="0003759E" w:rsidRPr="00975A9D">
        <w:rPr>
          <w:rFonts w:cstheme="minorHAnsi"/>
          <w:b/>
          <w:bCs/>
          <w:sz w:val="21"/>
          <w:szCs w:val="21"/>
        </w:rPr>
        <w:t xml:space="preserve">Załącznik nr 2 i 2a </w:t>
      </w:r>
      <w:r w:rsidR="0003759E" w:rsidRPr="00975A9D">
        <w:rPr>
          <w:rFonts w:cstheme="minorHAnsi"/>
          <w:sz w:val="21"/>
          <w:szCs w:val="21"/>
        </w:rPr>
        <w:t xml:space="preserve">do SWZ). </w:t>
      </w:r>
    </w:p>
    <w:p w14:paraId="5052AA34" w14:textId="7E003BDD" w:rsidR="001B7AE7" w:rsidRPr="00975A9D" w:rsidRDefault="004442A8" w:rsidP="002230D7">
      <w:pPr>
        <w:numPr>
          <w:ilvl w:val="3"/>
          <w:numId w:val="25"/>
        </w:numPr>
        <w:tabs>
          <w:tab w:val="left" w:pos="284"/>
        </w:tabs>
        <w:spacing w:line="280" w:lineRule="atLeast"/>
        <w:ind w:left="284" w:hanging="284"/>
        <w:jc w:val="both"/>
        <w:rPr>
          <w:rFonts w:asciiTheme="minorHAnsi" w:hAnsiTheme="minorHAnsi" w:cstheme="minorHAnsi"/>
          <w:sz w:val="21"/>
          <w:szCs w:val="21"/>
        </w:rPr>
      </w:pPr>
      <w:r w:rsidRPr="00975A9D">
        <w:rPr>
          <w:rFonts w:cstheme="minorHAnsi"/>
          <w:sz w:val="21"/>
          <w:szCs w:val="21"/>
        </w:rPr>
        <w:t>Wykonawca może złożyć Ofertę na własnym formularzu, lecz jej treść i układ muszą być zgodne z formularzem załączonym do SWZ (</w:t>
      </w:r>
      <w:r w:rsidR="00872E1E" w:rsidRPr="00975A9D">
        <w:rPr>
          <w:rFonts w:cstheme="minorHAnsi"/>
          <w:b/>
          <w:bCs/>
          <w:sz w:val="21"/>
          <w:szCs w:val="21"/>
        </w:rPr>
        <w:t>Załącznik nr 2</w:t>
      </w:r>
      <w:r w:rsidR="003A5AE4" w:rsidRPr="00975A9D">
        <w:rPr>
          <w:rFonts w:cstheme="minorHAnsi"/>
          <w:b/>
          <w:bCs/>
          <w:sz w:val="21"/>
          <w:szCs w:val="21"/>
        </w:rPr>
        <w:t xml:space="preserve"> </w:t>
      </w:r>
      <w:r w:rsidR="00AD0377" w:rsidRPr="00975A9D">
        <w:rPr>
          <w:rFonts w:cstheme="minorHAnsi"/>
          <w:b/>
          <w:bCs/>
          <w:sz w:val="21"/>
          <w:szCs w:val="21"/>
        </w:rPr>
        <w:t xml:space="preserve">i 2a </w:t>
      </w:r>
      <w:r w:rsidRPr="00975A9D">
        <w:rPr>
          <w:rFonts w:cstheme="minorHAnsi"/>
          <w:sz w:val="21"/>
          <w:szCs w:val="21"/>
        </w:rPr>
        <w:t>do SWZ)</w:t>
      </w:r>
      <w:r w:rsidR="00E954FB" w:rsidRPr="00975A9D">
        <w:rPr>
          <w:rFonts w:cstheme="minorHAnsi"/>
          <w:sz w:val="21"/>
          <w:szCs w:val="21"/>
        </w:rPr>
        <w:t>.</w:t>
      </w:r>
    </w:p>
    <w:p w14:paraId="3EB8E79F" w14:textId="635228A6" w:rsidR="00895D15" w:rsidRPr="00975A9D" w:rsidRDefault="004442A8" w:rsidP="002230D7">
      <w:pPr>
        <w:numPr>
          <w:ilvl w:val="3"/>
          <w:numId w:val="25"/>
        </w:numPr>
        <w:tabs>
          <w:tab w:val="left" w:pos="284"/>
        </w:tabs>
        <w:spacing w:line="280" w:lineRule="atLeast"/>
        <w:ind w:left="284" w:hanging="284"/>
        <w:jc w:val="both"/>
        <w:rPr>
          <w:rFonts w:asciiTheme="minorHAnsi" w:hAnsiTheme="minorHAnsi" w:cstheme="minorHAnsi"/>
          <w:sz w:val="21"/>
          <w:szCs w:val="21"/>
        </w:rPr>
      </w:pPr>
      <w:r w:rsidRPr="00975A9D">
        <w:rPr>
          <w:rFonts w:cstheme="minorHAnsi"/>
          <w:sz w:val="21"/>
          <w:szCs w:val="21"/>
        </w:rPr>
        <w:t xml:space="preserve">Cena podana w </w:t>
      </w:r>
      <w:r w:rsidRPr="00975A9D">
        <w:rPr>
          <w:rFonts w:cstheme="minorHAnsi"/>
          <w:b/>
          <w:bCs/>
          <w:sz w:val="21"/>
          <w:szCs w:val="21"/>
        </w:rPr>
        <w:t>Formularzu oferty</w:t>
      </w:r>
      <w:r w:rsidRPr="00975A9D">
        <w:rPr>
          <w:rFonts w:cstheme="minorHAnsi"/>
          <w:sz w:val="21"/>
          <w:szCs w:val="21"/>
        </w:rPr>
        <w:t xml:space="preserve"> stanowi cenę brutto, tj. cenę netto powiększoną o stawkę podatku od towarów i usług (VAT).</w:t>
      </w:r>
    </w:p>
    <w:p w14:paraId="056C02BC" w14:textId="4333D73F" w:rsidR="00F9424F" w:rsidRPr="00975A9D" w:rsidRDefault="004442A8" w:rsidP="002230D7">
      <w:pPr>
        <w:numPr>
          <w:ilvl w:val="3"/>
          <w:numId w:val="25"/>
        </w:numPr>
        <w:tabs>
          <w:tab w:val="left" w:pos="284"/>
        </w:tabs>
        <w:spacing w:line="280" w:lineRule="atLeast"/>
        <w:ind w:left="284" w:hanging="284"/>
        <w:jc w:val="both"/>
        <w:rPr>
          <w:rFonts w:asciiTheme="minorHAnsi" w:hAnsiTheme="minorHAnsi" w:cstheme="minorHAnsi"/>
          <w:sz w:val="21"/>
          <w:szCs w:val="21"/>
        </w:rPr>
      </w:pPr>
      <w:r w:rsidRPr="00975A9D">
        <w:rPr>
          <w:rFonts w:cstheme="minorHAnsi"/>
          <w:color w:val="000000"/>
          <w:sz w:val="21"/>
          <w:szCs w:val="21"/>
          <w:lang w:val="x-none"/>
        </w:rPr>
        <w:t>Cenę oferty</w:t>
      </w:r>
      <w:r w:rsidR="00CD029A" w:rsidRPr="00975A9D">
        <w:rPr>
          <w:rFonts w:cstheme="minorHAnsi"/>
          <w:color w:val="000000"/>
          <w:sz w:val="21"/>
          <w:szCs w:val="21"/>
          <w:lang w:val="x-none"/>
        </w:rPr>
        <w:t xml:space="preserve"> </w:t>
      </w:r>
      <w:r w:rsidR="00AD0377" w:rsidRPr="00975A9D">
        <w:rPr>
          <w:rFonts w:cstheme="minorHAnsi"/>
          <w:color w:val="000000"/>
          <w:sz w:val="21"/>
          <w:szCs w:val="21"/>
        </w:rPr>
        <w:t>netto</w:t>
      </w:r>
      <w:r w:rsidR="00F9424F" w:rsidRPr="00975A9D">
        <w:rPr>
          <w:rFonts w:cstheme="minorHAnsi"/>
          <w:color w:val="000000"/>
          <w:sz w:val="21"/>
          <w:szCs w:val="21"/>
        </w:rPr>
        <w:t xml:space="preserve"> </w:t>
      </w:r>
      <w:r w:rsidR="00F9424F" w:rsidRPr="00975A9D">
        <w:rPr>
          <w:rFonts w:asciiTheme="minorHAnsi" w:hAnsiTheme="minorHAnsi" w:cstheme="minorHAnsi"/>
          <w:sz w:val="21"/>
          <w:szCs w:val="21"/>
          <w:lang w:val="x-none"/>
        </w:rPr>
        <w:t>należy obliczyć wg wzoru</w:t>
      </w:r>
      <w:r w:rsidR="00AD0377" w:rsidRPr="00975A9D">
        <w:rPr>
          <w:rFonts w:asciiTheme="minorHAnsi" w:hAnsiTheme="minorHAnsi" w:cstheme="minorHAnsi"/>
          <w:sz w:val="21"/>
          <w:szCs w:val="21"/>
        </w:rPr>
        <w:t>:</w:t>
      </w:r>
    </w:p>
    <w:p w14:paraId="1BB1A9A9" w14:textId="77777777" w:rsidR="00F9424F" w:rsidRPr="00975A9D" w:rsidRDefault="00F9424F" w:rsidP="006E2D81">
      <w:pPr>
        <w:tabs>
          <w:tab w:val="left" w:pos="851"/>
          <w:tab w:val="left" w:pos="927"/>
        </w:tabs>
        <w:suppressAutoHyphens w:val="0"/>
        <w:spacing w:line="280" w:lineRule="atLeast"/>
        <w:rPr>
          <w:b/>
          <w:bCs/>
          <w:snapToGrid w:val="0"/>
          <w:color w:val="000000"/>
          <w:sz w:val="20"/>
        </w:rPr>
      </w:pPr>
    </w:p>
    <w:p w14:paraId="362AB34E" w14:textId="042DE1EF" w:rsidR="00AD0377" w:rsidRPr="0057016D" w:rsidRDefault="00AD0377" w:rsidP="006E2D81">
      <w:pPr>
        <w:spacing w:line="280" w:lineRule="atLeast"/>
        <w:ind w:right="-108"/>
        <w:jc w:val="center"/>
        <w:rPr>
          <w:rFonts w:cstheme="minorHAnsi"/>
          <w:sz w:val="22"/>
          <w:szCs w:val="22"/>
        </w:rPr>
      </w:pPr>
      <w:r w:rsidRPr="0057016D">
        <w:rPr>
          <w:rFonts w:cstheme="minorHAnsi"/>
          <w:sz w:val="22"/>
          <w:szCs w:val="22"/>
        </w:rPr>
        <w:t>C</w:t>
      </w:r>
      <w:r w:rsidRPr="0057016D">
        <w:rPr>
          <w:rFonts w:cstheme="minorHAnsi"/>
          <w:sz w:val="22"/>
          <w:szCs w:val="22"/>
          <w:vertAlign w:val="subscript"/>
        </w:rPr>
        <w:t>netto</w:t>
      </w:r>
      <w:r w:rsidRPr="0057016D">
        <w:rPr>
          <w:rFonts w:cstheme="minorHAnsi"/>
          <w:sz w:val="22"/>
          <w:szCs w:val="22"/>
        </w:rPr>
        <w:t xml:space="preserve"> = </w:t>
      </w:r>
      <w:r w:rsidR="00BA0B43" w:rsidRPr="0057016D">
        <w:rPr>
          <w:rFonts w:cstheme="minorHAnsi"/>
          <w:sz w:val="22"/>
          <w:szCs w:val="22"/>
        </w:rPr>
        <w:t>C</w:t>
      </w:r>
      <w:r w:rsidR="00BA0B43" w:rsidRPr="0057016D">
        <w:rPr>
          <w:rFonts w:cstheme="minorHAnsi"/>
          <w:sz w:val="22"/>
          <w:szCs w:val="22"/>
          <w:vertAlign w:val="subscript"/>
          <w:lang w:val="x-none"/>
        </w:rPr>
        <w:t>ee</w:t>
      </w:r>
      <w:r w:rsidRPr="0057016D">
        <w:rPr>
          <w:rFonts w:cstheme="minorHAnsi"/>
          <w:sz w:val="22"/>
          <w:szCs w:val="22"/>
          <w:vertAlign w:val="subscript"/>
        </w:rPr>
        <w:t xml:space="preserve"> </w:t>
      </w:r>
      <w:r w:rsidRPr="0057016D">
        <w:rPr>
          <w:rFonts w:cstheme="minorHAnsi"/>
          <w:sz w:val="22"/>
          <w:szCs w:val="22"/>
        </w:rPr>
        <w:t>+ D</w:t>
      </w:r>
      <w:r w:rsidRPr="0057016D">
        <w:rPr>
          <w:rFonts w:cstheme="minorHAnsi"/>
          <w:sz w:val="22"/>
          <w:szCs w:val="22"/>
          <w:vertAlign w:val="subscript"/>
        </w:rPr>
        <w:t>c</w:t>
      </w:r>
      <w:r w:rsidR="00A748C6" w:rsidRPr="0057016D">
        <w:rPr>
          <w:rFonts w:cstheme="minorHAnsi"/>
          <w:color w:val="000000"/>
          <w:sz w:val="22"/>
          <w:szCs w:val="22"/>
        </w:rPr>
        <w:t>*</w:t>
      </w:r>
    </w:p>
    <w:p w14:paraId="1F2D9380" w14:textId="77777777" w:rsidR="00AD0377" w:rsidRPr="00975A9D" w:rsidRDefault="00AD0377" w:rsidP="006E2D81">
      <w:pPr>
        <w:spacing w:line="280" w:lineRule="atLeast"/>
        <w:ind w:left="709" w:right="-108"/>
        <w:jc w:val="both"/>
        <w:rPr>
          <w:rFonts w:cstheme="minorHAnsi"/>
          <w:sz w:val="20"/>
        </w:rPr>
      </w:pPr>
    </w:p>
    <w:p w14:paraId="068F3DD5" w14:textId="1095C561" w:rsidR="00BA0B43" w:rsidRPr="00975A9D" w:rsidRDefault="0001549F" w:rsidP="0011788A">
      <w:pPr>
        <w:pStyle w:val="Akapitzlist"/>
        <w:spacing w:line="280" w:lineRule="atLeast"/>
        <w:ind w:left="720" w:right="-108"/>
        <w:jc w:val="both"/>
        <w:rPr>
          <w:rFonts w:cstheme="minorHAnsi"/>
          <w:color w:val="000000"/>
          <w:sz w:val="20"/>
          <w:lang w:val="x-none"/>
        </w:rPr>
      </w:pPr>
      <w:r w:rsidRPr="00975A9D">
        <w:rPr>
          <w:rFonts w:cstheme="minorHAnsi"/>
          <w:color w:val="000000"/>
          <w:sz w:val="20"/>
          <w:lang w:val="x-none"/>
        </w:rPr>
        <w:t>gdzie:</w:t>
      </w:r>
    </w:p>
    <w:p w14:paraId="60446463" w14:textId="77777777" w:rsidR="00BA0B43" w:rsidRPr="00975A9D" w:rsidRDefault="00BA0B43" w:rsidP="00BA0B43">
      <w:pPr>
        <w:tabs>
          <w:tab w:val="left" w:pos="709"/>
        </w:tabs>
        <w:spacing w:line="280" w:lineRule="atLeast"/>
        <w:ind w:left="709"/>
        <w:jc w:val="both"/>
        <w:rPr>
          <w:rFonts w:asciiTheme="minorHAnsi" w:hAnsiTheme="minorHAnsi" w:cstheme="minorHAnsi"/>
          <w:color w:val="000000"/>
          <w:sz w:val="20"/>
          <w:lang w:val="x-none"/>
        </w:rPr>
      </w:pPr>
      <w:r w:rsidRPr="00975A9D">
        <w:rPr>
          <w:rFonts w:cstheme="minorHAnsi"/>
          <w:color w:val="000000"/>
          <w:sz w:val="20"/>
        </w:rPr>
        <w:t>C</w:t>
      </w:r>
      <w:r w:rsidRPr="00975A9D">
        <w:rPr>
          <w:rFonts w:cstheme="minorHAnsi"/>
          <w:color w:val="000000"/>
          <w:sz w:val="20"/>
          <w:vertAlign w:val="subscript"/>
          <w:lang w:val="x-none"/>
        </w:rPr>
        <w:t>ee</w:t>
      </w:r>
      <w:r w:rsidRPr="00975A9D">
        <w:rPr>
          <w:rFonts w:cstheme="minorHAnsi"/>
          <w:color w:val="000000"/>
          <w:sz w:val="20"/>
          <w:lang w:val="x-none"/>
        </w:rPr>
        <w:t xml:space="preserve"> – koszt zakupu energii elektrycznej netto </w:t>
      </w:r>
      <w:r w:rsidRPr="00975A9D">
        <w:rPr>
          <w:rFonts w:cstheme="minorHAnsi"/>
          <w:color w:val="000000"/>
          <w:sz w:val="20"/>
        </w:rPr>
        <w:t xml:space="preserve">stanowiący sumę </w:t>
      </w:r>
      <w:r w:rsidRPr="00975A9D">
        <w:rPr>
          <w:rFonts w:cstheme="minorHAnsi"/>
          <w:color w:val="000000"/>
          <w:sz w:val="20"/>
          <w:lang w:val="x-none"/>
        </w:rPr>
        <w:t>iloczyn</w:t>
      </w:r>
      <w:r w:rsidRPr="00975A9D">
        <w:rPr>
          <w:rFonts w:cstheme="minorHAnsi"/>
          <w:color w:val="000000"/>
          <w:sz w:val="20"/>
        </w:rPr>
        <w:t>ów</w:t>
      </w:r>
      <w:r w:rsidRPr="00975A9D">
        <w:rPr>
          <w:rFonts w:cstheme="minorHAnsi"/>
          <w:color w:val="000000"/>
          <w:sz w:val="20"/>
          <w:lang w:val="x-none"/>
        </w:rPr>
        <w:t xml:space="preserve"> </w:t>
      </w:r>
      <w:r w:rsidRPr="00975A9D">
        <w:rPr>
          <w:rFonts w:cstheme="minorHAnsi"/>
          <w:color w:val="000000"/>
          <w:sz w:val="20"/>
        </w:rPr>
        <w:t>ceny jednostkowej</w:t>
      </w:r>
      <w:r w:rsidRPr="00975A9D">
        <w:rPr>
          <w:rFonts w:cstheme="minorHAnsi"/>
          <w:color w:val="000000"/>
          <w:sz w:val="20"/>
          <w:lang w:val="x-none"/>
        </w:rPr>
        <w:t xml:space="preserve"> energii i całkowitego prognozowanego zużycia energii elektrycznej [zł]</w:t>
      </w:r>
    </w:p>
    <w:p w14:paraId="06014328" w14:textId="7FA8F63E" w:rsidR="00AD0377" w:rsidRPr="00975A9D" w:rsidRDefault="00BA0B43" w:rsidP="0011788A">
      <w:pPr>
        <w:tabs>
          <w:tab w:val="left" w:pos="709"/>
        </w:tabs>
        <w:spacing w:line="280" w:lineRule="atLeast"/>
        <w:ind w:left="709"/>
        <w:jc w:val="both"/>
        <w:rPr>
          <w:rFonts w:asciiTheme="minorHAnsi" w:hAnsiTheme="minorHAnsi" w:cstheme="minorHAnsi"/>
          <w:sz w:val="20"/>
        </w:rPr>
      </w:pPr>
      <w:r w:rsidRPr="00975A9D">
        <w:rPr>
          <w:rFonts w:cstheme="minorHAnsi"/>
          <w:color w:val="000000"/>
          <w:sz w:val="20"/>
          <w:lang w:val="x-none"/>
        </w:rPr>
        <w:t>D</w:t>
      </w:r>
      <w:r w:rsidRPr="00975A9D">
        <w:rPr>
          <w:rFonts w:cstheme="minorHAnsi"/>
          <w:color w:val="000000"/>
          <w:sz w:val="20"/>
          <w:vertAlign w:val="subscript"/>
          <w:lang w:val="x-none"/>
        </w:rPr>
        <w:t>c</w:t>
      </w:r>
      <w:r w:rsidRPr="00975A9D">
        <w:rPr>
          <w:rFonts w:cstheme="minorHAnsi"/>
          <w:color w:val="000000"/>
          <w:sz w:val="20"/>
          <w:lang w:val="x-none"/>
        </w:rPr>
        <w:t xml:space="preserve"> – całkowite koszty dystrybucji netto w okresie trwania umowy [zł]</w:t>
      </w:r>
    </w:p>
    <w:p w14:paraId="5CE41CC7" w14:textId="77777777" w:rsidR="00514067" w:rsidRPr="00975A9D" w:rsidRDefault="00514067" w:rsidP="006E2D81">
      <w:pPr>
        <w:tabs>
          <w:tab w:val="left" w:pos="3483"/>
        </w:tabs>
        <w:spacing w:line="280" w:lineRule="atLeast"/>
        <w:ind w:left="993" w:right="-108"/>
        <w:jc w:val="both"/>
        <w:rPr>
          <w:i/>
          <w:iCs/>
          <w:snapToGrid w:val="0"/>
          <w:sz w:val="21"/>
          <w:szCs w:val="21"/>
        </w:rPr>
      </w:pPr>
    </w:p>
    <w:p w14:paraId="20D591DB" w14:textId="22D61943" w:rsidR="007B5B30" w:rsidRPr="00975A9D" w:rsidRDefault="007B5B30" w:rsidP="006E2D81">
      <w:pPr>
        <w:tabs>
          <w:tab w:val="left" w:pos="3483"/>
        </w:tabs>
        <w:spacing w:line="280" w:lineRule="atLeast"/>
        <w:ind w:left="284" w:right="-108"/>
        <w:jc w:val="both"/>
        <w:rPr>
          <w:rFonts w:asciiTheme="minorHAnsi" w:hAnsiTheme="minorHAnsi" w:cstheme="minorHAnsi"/>
          <w:sz w:val="21"/>
          <w:szCs w:val="21"/>
        </w:rPr>
      </w:pPr>
      <w:r w:rsidRPr="00975A9D">
        <w:rPr>
          <w:rFonts w:asciiTheme="minorHAnsi" w:hAnsiTheme="minorHAnsi" w:cstheme="minorHAnsi"/>
          <w:sz w:val="21"/>
          <w:szCs w:val="21"/>
        </w:rPr>
        <w:t xml:space="preserve">Wyliczona w ten sposób cena Oferty posłuży </w:t>
      </w:r>
      <w:r w:rsidR="00241274" w:rsidRPr="00975A9D">
        <w:rPr>
          <w:rFonts w:asciiTheme="minorHAnsi" w:hAnsiTheme="minorHAnsi" w:cstheme="minorHAnsi"/>
          <w:sz w:val="21"/>
          <w:szCs w:val="21"/>
        </w:rPr>
        <w:t>wył</w:t>
      </w:r>
      <w:r w:rsidR="00471C53" w:rsidRPr="00975A9D">
        <w:rPr>
          <w:rFonts w:asciiTheme="minorHAnsi" w:hAnsiTheme="minorHAnsi" w:cstheme="minorHAnsi"/>
          <w:sz w:val="21"/>
          <w:szCs w:val="21"/>
        </w:rPr>
        <w:t>ą</w:t>
      </w:r>
      <w:r w:rsidR="00241274" w:rsidRPr="00975A9D">
        <w:rPr>
          <w:rFonts w:asciiTheme="minorHAnsi" w:hAnsiTheme="minorHAnsi" w:cstheme="minorHAnsi"/>
          <w:sz w:val="21"/>
          <w:szCs w:val="21"/>
        </w:rPr>
        <w:t>cznie</w:t>
      </w:r>
      <w:r w:rsidRPr="00975A9D">
        <w:rPr>
          <w:rFonts w:asciiTheme="minorHAnsi" w:hAnsiTheme="minorHAnsi" w:cstheme="minorHAnsi"/>
          <w:sz w:val="21"/>
          <w:szCs w:val="21"/>
        </w:rPr>
        <w:t xml:space="preserve"> do porównania i do wybrania najkorzystniejszej oferty. Faktyczne wynagrodzenie za wykonane świadczenia obliczane będzie na podstawie rzeczywistego zakresu wykonanych dostaw.</w:t>
      </w:r>
    </w:p>
    <w:p w14:paraId="19D7661E" w14:textId="5F673734" w:rsidR="00722D64" w:rsidRPr="00975A9D" w:rsidRDefault="00722D64" w:rsidP="006E2D81">
      <w:pPr>
        <w:tabs>
          <w:tab w:val="left" w:pos="3483"/>
        </w:tabs>
        <w:spacing w:line="280" w:lineRule="atLeast"/>
        <w:ind w:left="284" w:right="-108"/>
        <w:jc w:val="both"/>
        <w:rPr>
          <w:rFonts w:asciiTheme="minorHAnsi" w:hAnsiTheme="minorHAnsi" w:cstheme="minorHAnsi"/>
          <w:sz w:val="21"/>
          <w:szCs w:val="21"/>
        </w:rPr>
      </w:pPr>
      <w:r w:rsidRPr="00975A9D">
        <w:rPr>
          <w:rFonts w:asciiTheme="minorHAnsi" w:hAnsiTheme="minorHAnsi" w:cstheme="minorHAnsi"/>
          <w:sz w:val="21"/>
          <w:szCs w:val="21"/>
        </w:rPr>
        <w:t xml:space="preserve">*Z uwagi na fakt, że koszty za usługi dystrybucji wynikają z zatwierdzanej przez Prezesa URE Taryfy dla usług dystrybucji </w:t>
      </w:r>
      <w:r w:rsidR="00BA0B43" w:rsidRPr="00975A9D">
        <w:rPr>
          <w:rFonts w:asciiTheme="minorHAnsi" w:hAnsiTheme="minorHAnsi" w:cstheme="minorHAnsi"/>
          <w:sz w:val="21"/>
          <w:szCs w:val="21"/>
        </w:rPr>
        <w:t>Energa Operator S.A.</w:t>
      </w:r>
      <w:r w:rsidRPr="00975A9D">
        <w:rPr>
          <w:rFonts w:asciiTheme="minorHAnsi" w:hAnsiTheme="minorHAnsi" w:cstheme="minorHAnsi"/>
          <w:sz w:val="21"/>
          <w:szCs w:val="21"/>
        </w:rPr>
        <w:t xml:space="preserve"> i nie podlegają negocjacjom, zamawiający w Formularzu cenowym w części dotyczącej dystrybucji wprowadził kwoty wynikające z obowiązującej Taryfy OSD. </w:t>
      </w:r>
    </w:p>
    <w:p w14:paraId="7775453E" w14:textId="77777777" w:rsidR="00722D64" w:rsidRPr="00975A9D" w:rsidRDefault="00722D64" w:rsidP="006E2D81">
      <w:pPr>
        <w:tabs>
          <w:tab w:val="left" w:pos="3483"/>
        </w:tabs>
        <w:spacing w:line="280" w:lineRule="atLeast"/>
        <w:ind w:left="284" w:right="-108"/>
        <w:jc w:val="both"/>
        <w:rPr>
          <w:rFonts w:asciiTheme="minorHAnsi" w:hAnsiTheme="minorHAnsi" w:cstheme="minorHAnsi"/>
          <w:sz w:val="21"/>
          <w:szCs w:val="21"/>
        </w:rPr>
      </w:pPr>
      <w:r w:rsidRPr="00975A9D">
        <w:rPr>
          <w:rFonts w:asciiTheme="minorHAnsi" w:hAnsiTheme="minorHAnsi" w:cstheme="minorHAnsi"/>
          <w:sz w:val="21"/>
          <w:szCs w:val="21"/>
        </w:rPr>
        <w:t xml:space="preserve">Wykonawca w Formularzu cenowym wypełnia wyłącznie pola dotyczące sprzedaży energii elektrycznej oraz pozycje: </w:t>
      </w:r>
    </w:p>
    <w:p w14:paraId="68EE4C23" w14:textId="2CF6958A" w:rsidR="00722D64" w:rsidRPr="00975A9D" w:rsidRDefault="00722D64" w:rsidP="006E2D81">
      <w:pPr>
        <w:tabs>
          <w:tab w:val="left" w:pos="3483"/>
        </w:tabs>
        <w:spacing w:line="280" w:lineRule="atLeast"/>
        <w:ind w:left="284" w:right="-108"/>
        <w:jc w:val="both"/>
        <w:rPr>
          <w:rFonts w:asciiTheme="minorHAnsi" w:hAnsiTheme="minorHAnsi" w:cstheme="minorHAnsi"/>
          <w:sz w:val="21"/>
          <w:szCs w:val="21"/>
        </w:rPr>
      </w:pPr>
      <w:r w:rsidRPr="00975A9D">
        <w:rPr>
          <w:rFonts w:asciiTheme="minorHAnsi" w:hAnsiTheme="minorHAnsi" w:cstheme="minorHAnsi"/>
          <w:sz w:val="21"/>
          <w:szCs w:val="21"/>
        </w:rPr>
        <w:t>„</w:t>
      </w:r>
      <w:r w:rsidR="00BA0B43" w:rsidRPr="00975A9D">
        <w:rPr>
          <w:rFonts w:asciiTheme="minorHAnsi" w:hAnsiTheme="minorHAnsi" w:cstheme="minorHAnsi"/>
          <w:sz w:val="21"/>
          <w:szCs w:val="21"/>
        </w:rPr>
        <w:t>Suma opłat za energię elektryczną w roku 2025 (Cee) netto</w:t>
      </w:r>
      <w:r w:rsidRPr="00975A9D">
        <w:rPr>
          <w:rFonts w:asciiTheme="minorHAnsi" w:hAnsiTheme="minorHAnsi" w:cstheme="minorHAnsi"/>
          <w:sz w:val="21"/>
          <w:szCs w:val="21"/>
        </w:rPr>
        <w:t>”</w:t>
      </w:r>
    </w:p>
    <w:p w14:paraId="18EBDB38" w14:textId="41B9FC58" w:rsidR="00722D64" w:rsidRPr="00975A9D" w:rsidRDefault="00722D64" w:rsidP="006E2D81">
      <w:pPr>
        <w:tabs>
          <w:tab w:val="left" w:pos="3483"/>
        </w:tabs>
        <w:spacing w:line="280" w:lineRule="atLeast"/>
        <w:ind w:left="284" w:right="-108"/>
        <w:jc w:val="both"/>
        <w:rPr>
          <w:rFonts w:asciiTheme="minorHAnsi" w:hAnsiTheme="minorHAnsi" w:cstheme="minorHAnsi"/>
          <w:sz w:val="21"/>
          <w:szCs w:val="21"/>
        </w:rPr>
      </w:pPr>
      <w:r w:rsidRPr="00975A9D">
        <w:rPr>
          <w:rFonts w:asciiTheme="minorHAnsi" w:hAnsiTheme="minorHAnsi" w:cstheme="minorHAnsi"/>
          <w:sz w:val="21"/>
          <w:szCs w:val="21"/>
        </w:rPr>
        <w:t>„</w:t>
      </w:r>
      <w:r w:rsidR="00BA0B43" w:rsidRPr="00975A9D">
        <w:rPr>
          <w:rFonts w:asciiTheme="minorHAnsi" w:hAnsiTheme="minorHAnsi" w:cstheme="minorHAnsi"/>
          <w:sz w:val="21"/>
          <w:szCs w:val="21"/>
        </w:rPr>
        <w:t>Razem netto Cee + Dc</w:t>
      </w:r>
      <w:r w:rsidRPr="00975A9D">
        <w:rPr>
          <w:rFonts w:asciiTheme="minorHAnsi" w:hAnsiTheme="minorHAnsi" w:cstheme="minorHAnsi"/>
          <w:sz w:val="21"/>
          <w:szCs w:val="21"/>
        </w:rPr>
        <w:t>”</w:t>
      </w:r>
    </w:p>
    <w:p w14:paraId="36A2D168" w14:textId="24E7F68A" w:rsidR="005E0C1F" w:rsidRPr="00975A9D" w:rsidRDefault="00E03269" w:rsidP="002230D7">
      <w:pPr>
        <w:pStyle w:val="Akapitzlist"/>
        <w:numPr>
          <w:ilvl w:val="3"/>
          <w:numId w:val="45"/>
        </w:numPr>
        <w:spacing w:line="280" w:lineRule="atLeast"/>
        <w:ind w:left="284" w:right="-108" w:hanging="284"/>
        <w:jc w:val="both"/>
        <w:rPr>
          <w:rFonts w:asciiTheme="minorHAnsi" w:hAnsiTheme="minorHAnsi" w:cstheme="minorHAnsi"/>
          <w:sz w:val="21"/>
          <w:szCs w:val="21"/>
        </w:rPr>
      </w:pPr>
      <w:r w:rsidRPr="00975A9D">
        <w:rPr>
          <w:rFonts w:cs="Calibri"/>
          <w:sz w:val="21"/>
          <w:szCs w:val="21"/>
        </w:rPr>
        <w:lastRenderedPageBreak/>
        <w:t>Cen</w:t>
      </w:r>
      <w:r w:rsidR="00BA0B43" w:rsidRPr="00975A9D">
        <w:rPr>
          <w:rFonts w:cs="Calibri"/>
          <w:sz w:val="21"/>
          <w:szCs w:val="21"/>
        </w:rPr>
        <w:t>a</w:t>
      </w:r>
      <w:r w:rsidRPr="00975A9D">
        <w:rPr>
          <w:rFonts w:cs="Calibri"/>
          <w:sz w:val="21"/>
          <w:szCs w:val="21"/>
        </w:rPr>
        <w:t xml:space="preserve"> </w:t>
      </w:r>
      <w:r w:rsidR="007A2D7E" w:rsidRPr="00975A9D">
        <w:rPr>
          <w:rFonts w:cs="Calibri"/>
          <w:sz w:val="21"/>
          <w:szCs w:val="21"/>
        </w:rPr>
        <w:t>jednostkow</w:t>
      </w:r>
      <w:r w:rsidR="00BA0B43" w:rsidRPr="00975A9D">
        <w:rPr>
          <w:rFonts w:cs="Calibri"/>
          <w:sz w:val="21"/>
          <w:szCs w:val="21"/>
        </w:rPr>
        <w:t>a</w:t>
      </w:r>
      <w:r w:rsidR="007A2D7E" w:rsidRPr="00975A9D">
        <w:rPr>
          <w:rFonts w:cs="Calibri"/>
          <w:sz w:val="21"/>
          <w:szCs w:val="21"/>
        </w:rPr>
        <w:t xml:space="preserve"> energii elektrycznej zaoferowan</w:t>
      </w:r>
      <w:r w:rsidR="00BA0B43" w:rsidRPr="00975A9D">
        <w:rPr>
          <w:rFonts w:cs="Calibri"/>
          <w:sz w:val="21"/>
          <w:szCs w:val="21"/>
        </w:rPr>
        <w:t>a</w:t>
      </w:r>
      <w:r w:rsidR="007A2D7E" w:rsidRPr="00975A9D">
        <w:rPr>
          <w:rFonts w:cs="Calibri"/>
          <w:sz w:val="21"/>
          <w:szCs w:val="21"/>
        </w:rPr>
        <w:t xml:space="preserve"> przez wykonawcę powinn</w:t>
      </w:r>
      <w:r w:rsidR="00BA0B43" w:rsidRPr="00975A9D">
        <w:rPr>
          <w:rFonts w:cs="Calibri"/>
          <w:sz w:val="21"/>
          <w:szCs w:val="21"/>
        </w:rPr>
        <w:t>a</w:t>
      </w:r>
      <w:r w:rsidR="007A2D7E" w:rsidRPr="00975A9D">
        <w:rPr>
          <w:rFonts w:cs="Calibri"/>
          <w:sz w:val="21"/>
          <w:szCs w:val="21"/>
        </w:rPr>
        <w:t xml:space="preserve"> uwzględniać zysk wykonawcy oraz wszystkie inne koszty (w tym </w:t>
      </w:r>
      <w:r w:rsidR="006878C3" w:rsidRPr="00975A9D">
        <w:rPr>
          <w:rFonts w:cs="Calibri"/>
          <w:sz w:val="21"/>
          <w:szCs w:val="21"/>
        </w:rPr>
        <w:t xml:space="preserve">podatek akcyzowy, </w:t>
      </w:r>
      <w:r w:rsidR="007A2D7E" w:rsidRPr="00975A9D">
        <w:rPr>
          <w:rFonts w:cs="Calibri"/>
          <w:sz w:val="21"/>
          <w:szCs w:val="21"/>
        </w:rPr>
        <w:t>opłaty handlowe, koszty bilansowania) związane z realizacją przedmiotu zamówienia określonego w SWZ, jak również możliwe odchyłki wielkości poboru energii elektrycznej, a także możliwe wzrosty cen energii elektrycznej, jaką wykonawca musi nabyć w celu należytego wykonania przedmiotu zamówienia</w:t>
      </w:r>
      <w:r w:rsidR="004442A8" w:rsidRPr="00975A9D">
        <w:rPr>
          <w:rFonts w:cstheme="minorHAnsi"/>
          <w:color w:val="000000"/>
          <w:sz w:val="21"/>
          <w:szCs w:val="21"/>
          <w:lang w:val="x-none"/>
        </w:rPr>
        <w:t>.</w:t>
      </w:r>
    </w:p>
    <w:p w14:paraId="14EAD494" w14:textId="31DA43DD" w:rsidR="00E90604" w:rsidRPr="00975A9D" w:rsidRDefault="005D5CF6" w:rsidP="002230D7">
      <w:pPr>
        <w:pStyle w:val="Akapitzlist"/>
        <w:numPr>
          <w:ilvl w:val="3"/>
          <w:numId w:val="45"/>
        </w:numPr>
        <w:spacing w:line="280" w:lineRule="atLeast"/>
        <w:ind w:left="284" w:right="-108" w:hanging="284"/>
        <w:jc w:val="both"/>
        <w:rPr>
          <w:rFonts w:asciiTheme="minorHAnsi" w:hAnsiTheme="minorHAnsi" w:cstheme="minorHAnsi"/>
          <w:sz w:val="21"/>
          <w:szCs w:val="21"/>
        </w:rPr>
      </w:pPr>
      <w:r w:rsidRPr="00975A9D">
        <w:rPr>
          <w:rFonts w:cstheme="minorHAnsi"/>
          <w:sz w:val="21"/>
          <w:szCs w:val="21"/>
        </w:rPr>
        <w:t>Cen</w:t>
      </w:r>
      <w:r w:rsidR="0011788A" w:rsidRPr="00975A9D">
        <w:rPr>
          <w:rFonts w:cstheme="minorHAnsi"/>
          <w:sz w:val="21"/>
          <w:szCs w:val="21"/>
        </w:rPr>
        <w:t>a</w:t>
      </w:r>
      <w:r w:rsidR="007A2D7E" w:rsidRPr="00975A9D">
        <w:rPr>
          <w:rFonts w:cstheme="minorHAnsi"/>
          <w:sz w:val="21"/>
          <w:szCs w:val="21"/>
        </w:rPr>
        <w:t xml:space="preserve"> jednostkow</w:t>
      </w:r>
      <w:r w:rsidR="0011788A" w:rsidRPr="00975A9D">
        <w:rPr>
          <w:rFonts w:cstheme="minorHAnsi"/>
          <w:sz w:val="21"/>
          <w:szCs w:val="21"/>
        </w:rPr>
        <w:t>a</w:t>
      </w:r>
      <w:r w:rsidR="007A2D7E" w:rsidRPr="00975A9D">
        <w:rPr>
          <w:rFonts w:cstheme="minorHAnsi"/>
          <w:sz w:val="21"/>
          <w:szCs w:val="21"/>
        </w:rPr>
        <w:t xml:space="preserve"> energii elektrycznej zaoferowan</w:t>
      </w:r>
      <w:r w:rsidR="0011788A" w:rsidRPr="00975A9D">
        <w:rPr>
          <w:rFonts w:cstheme="minorHAnsi"/>
          <w:sz w:val="21"/>
          <w:szCs w:val="21"/>
        </w:rPr>
        <w:t>a</w:t>
      </w:r>
      <w:r w:rsidR="007A2D7E" w:rsidRPr="00975A9D">
        <w:rPr>
          <w:rFonts w:cstheme="minorHAnsi"/>
          <w:sz w:val="21"/>
          <w:szCs w:val="21"/>
        </w:rPr>
        <w:t xml:space="preserve"> przez wykonawcę będ</w:t>
      </w:r>
      <w:r w:rsidR="0011788A" w:rsidRPr="00975A9D">
        <w:rPr>
          <w:rFonts w:cstheme="minorHAnsi"/>
          <w:sz w:val="21"/>
          <w:szCs w:val="21"/>
        </w:rPr>
        <w:t>zie</w:t>
      </w:r>
      <w:r w:rsidR="007A2D7E" w:rsidRPr="00975A9D">
        <w:rPr>
          <w:rFonts w:cstheme="minorHAnsi"/>
          <w:sz w:val="21"/>
          <w:szCs w:val="21"/>
        </w:rPr>
        <w:t xml:space="preserve"> niezmienn</w:t>
      </w:r>
      <w:r w:rsidR="0011788A" w:rsidRPr="00975A9D">
        <w:rPr>
          <w:rFonts w:cstheme="minorHAnsi"/>
          <w:sz w:val="21"/>
          <w:szCs w:val="21"/>
        </w:rPr>
        <w:t>a</w:t>
      </w:r>
      <w:r w:rsidR="007A2D7E" w:rsidRPr="00975A9D">
        <w:rPr>
          <w:rFonts w:cstheme="minorHAnsi"/>
          <w:sz w:val="21"/>
          <w:szCs w:val="21"/>
        </w:rPr>
        <w:t xml:space="preserve"> przez cały okres realizacji umowy, z zastrzeżeniem zapisów Projektowanych postanowień umowy.</w:t>
      </w:r>
    </w:p>
    <w:p w14:paraId="15423D0E" w14:textId="77777777" w:rsidR="005E0C1F" w:rsidRPr="00975A9D" w:rsidRDefault="004442A8" w:rsidP="002230D7">
      <w:pPr>
        <w:pStyle w:val="Akapitzlist"/>
        <w:numPr>
          <w:ilvl w:val="3"/>
          <w:numId w:val="45"/>
        </w:numPr>
        <w:spacing w:line="280" w:lineRule="atLeast"/>
        <w:ind w:left="284" w:right="-108" w:hanging="284"/>
        <w:jc w:val="both"/>
        <w:rPr>
          <w:rFonts w:asciiTheme="minorHAnsi" w:hAnsiTheme="minorHAnsi" w:cstheme="minorHAnsi"/>
          <w:sz w:val="21"/>
          <w:szCs w:val="21"/>
        </w:rPr>
      </w:pPr>
      <w:r w:rsidRPr="00975A9D">
        <w:rPr>
          <w:rFonts w:cstheme="minorHAnsi"/>
          <w:sz w:val="21"/>
          <w:szCs w:val="21"/>
        </w:rPr>
        <w:t>Zamawiający przewiduje rozliczenie tylko w polskich złotych.</w:t>
      </w:r>
    </w:p>
    <w:p w14:paraId="79251080" w14:textId="093D71C5" w:rsidR="001B7AE7" w:rsidRPr="00975A9D" w:rsidRDefault="004442A8" w:rsidP="002230D7">
      <w:pPr>
        <w:pStyle w:val="Akapitzlist"/>
        <w:numPr>
          <w:ilvl w:val="3"/>
          <w:numId w:val="45"/>
        </w:numPr>
        <w:spacing w:line="280" w:lineRule="atLeast"/>
        <w:ind w:left="284" w:right="-108" w:hanging="284"/>
        <w:jc w:val="both"/>
        <w:rPr>
          <w:rFonts w:asciiTheme="minorHAnsi" w:hAnsiTheme="minorHAnsi" w:cstheme="minorHAnsi"/>
          <w:sz w:val="21"/>
          <w:szCs w:val="21"/>
        </w:rPr>
      </w:pPr>
      <w:r w:rsidRPr="00975A9D">
        <w:rPr>
          <w:rFonts w:cstheme="minorHAnsi"/>
          <w:sz w:val="21"/>
          <w:szCs w:val="21"/>
        </w:rPr>
        <w:t>Cenę oferty należy podać do dwóch miejsc po przecinku.</w:t>
      </w:r>
    </w:p>
    <w:p w14:paraId="1DF6F15E" w14:textId="77777777" w:rsidR="001B7AE7" w:rsidRPr="00975A9D" w:rsidRDefault="001B7AE7" w:rsidP="006E2D81">
      <w:pPr>
        <w:tabs>
          <w:tab w:val="left" w:pos="993"/>
        </w:tabs>
        <w:spacing w:line="280" w:lineRule="atLeast"/>
        <w:ind w:left="992"/>
        <w:jc w:val="both"/>
        <w:rPr>
          <w:rFonts w:asciiTheme="minorHAnsi" w:hAnsiTheme="minorHAnsi" w:cstheme="minorHAnsi"/>
          <w:sz w:val="20"/>
        </w:rPr>
      </w:pPr>
    </w:p>
    <w:p w14:paraId="25966829" w14:textId="77777777" w:rsidR="001B7AE7" w:rsidRDefault="001B7AE7" w:rsidP="006E2D81">
      <w:pPr>
        <w:tabs>
          <w:tab w:val="left" w:pos="993"/>
        </w:tabs>
        <w:spacing w:line="280" w:lineRule="atLeast"/>
        <w:ind w:left="992"/>
        <w:jc w:val="both"/>
        <w:rPr>
          <w:rFonts w:asciiTheme="minorHAnsi" w:hAnsiTheme="minorHAnsi" w:cstheme="minorHAnsi"/>
          <w:sz w:val="21"/>
          <w:szCs w:val="21"/>
        </w:rPr>
      </w:pPr>
    </w:p>
    <w:p w14:paraId="1626AB8A" w14:textId="29EF795F" w:rsidR="001B7AE7" w:rsidRPr="007A5765" w:rsidRDefault="004442A8" w:rsidP="006E2D81">
      <w:pPr>
        <w:pStyle w:val="Nagwek1"/>
        <w:spacing w:beforeAutospacing="0" w:afterAutospacing="0" w:line="280" w:lineRule="atLeast"/>
      </w:pPr>
      <w:bookmarkStart w:id="32" w:name="_Toc178834906"/>
      <w:r w:rsidRPr="007A5765">
        <w:t>OPIS KRYTERIÓW OCENY OFERT WRAZ Z PODANIEM WAG TYCH KRYTERIÓW I SPOSOBU OCENY OFERT</w:t>
      </w:r>
      <w:bookmarkEnd w:id="32"/>
      <w:r w:rsidR="00905C54">
        <w:rPr>
          <w:lang w:val="pl-PL"/>
        </w:rPr>
        <w:t xml:space="preserve"> </w:t>
      </w:r>
    </w:p>
    <w:p w14:paraId="648F7AE9" w14:textId="77777777" w:rsidR="001B7AE7" w:rsidRDefault="001B7AE7" w:rsidP="006E2D81">
      <w:pPr>
        <w:tabs>
          <w:tab w:val="left" w:pos="851"/>
        </w:tabs>
        <w:spacing w:line="280" w:lineRule="atLeast"/>
        <w:ind w:left="851"/>
        <w:jc w:val="both"/>
        <w:rPr>
          <w:rFonts w:asciiTheme="minorHAnsi" w:hAnsiTheme="minorHAnsi" w:cstheme="minorHAnsi"/>
          <w:b/>
          <w:bCs/>
          <w:sz w:val="21"/>
          <w:szCs w:val="21"/>
        </w:rPr>
      </w:pPr>
    </w:p>
    <w:p w14:paraId="6F6B3C2B" w14:textId="2ACA93DB" w:rsidR="001B7AE7" w:rsidRPr="008F48B0" w:rsidRDefault="004442A8" w:rsidP="006E2D81">
      <w:pPr>
        <w:spacing w:line="280" w:lineRule="atLeast"/>
        <w:ind w:left="284" w:hanging="284"/>
        <w:rPr>
          <w:rFonts w:asciiTheme="minorHAnsi" w:hAnsiTheme="minorHAnsi" w:cstheme="minorHAnsi"/>
          <w:sz w:val="21"/>
          <w:szCs w:val="21"/>
        </w:rPr>
      </w:pPr>
      <w:r>
        <w:rPr>
          <w:rFonts w:cstheme="minorHAnsi"/>
          <w:sz w:val="21"/>
          <w:szCs w:val="21"/>
        </w:rPr>
        <w:t>1.</w:t>
      </w:r>
      <w:r>
        <w:rPr>
          <w:rFonts w:cstheme="minorHAnsi"/>
          <w:sz w:val="21"/>
          <w:szCs w:val="21"/>
        </w:rPr>
        <w:tab/>
        <w:t xml:space="preserve">Kryteria oceny ofert –  </w:t>
      </w:r>
      <w:r w:rsidRPr="008F48B0">
        <w:rPr>
          <w:rFonts w:cstheme="minorHAnsi"/>
          <w:sz w:val="21"/>
          <w:szCs w:val="21"/>
        </w:rPr>
        <w:t xml:space="preserve">cena </w:t>
      </w:r>
      <w:r w:rsidR="00B9283B" w:rsidRPr="008F48B0">
        <w:rPr>
          <w:rFonts w:cstheme="minorHAnsi"/>
          <w:sz w:val="21"/>
          <w:szCs w:val="21"/>
        </w:rPr>
        <w:t>100 %</w:t>
      </w:r>
    </w:p>
    <w:p w14:paraId="7FF043AA" w14:textId="77777777" w:rsidR="001B7AE7" w:rsidRDefault="004442A8" w:rsidP="006E2D81">
      <w:pPr>
        <w:spacing w:line="280" w:lineRule="atLeast"/>
        <w:ind w:left="284" w:hanging="284"/>
        <w:jc w:val="both"/>
        <w:rPr>
          <w:rFonts w:asciiTheme="minorHAnsi" w:hAnsiTheme="minorHAnsi" w:cstheme="minorHAnsi"/>
          <w:sz w:val="21"/>
          <w:szCs w:val="21"/>
        </w:rPr>
      </w:pPr>
      <w:r>
        <w:rPr>
          <w:rFonts w:cstheme="minorHAnsi"/>
          <w:sz w:val="21"/>
          <w:szCs w:val="21"/>
        </w:rPr>
        <w:t>2.</w:t>
      </w:r>
      <w:r>
        <w:rPr>
          <w:rFonts w:cstheme="minorHAnsi"/>
          <w:sz w:val="21"/>
          <w:szCs w:val="21"/>
        </w:rPr>
        <w:tab/>
        <w:t>Maksymalnie oferta może otrzymać 100 pkt. Oferta z najniższą ceną otrzyma 100 pkt. W pozostałych przypadkach liczba punktów będzie obliczana wg poniższego wzoru:</w:t>
      </w:r>
    </w:p>
    <w:p w14:paraId="3F60CF50" w14:textId="77777777" w:rsidR="001B7AE7" w:rsidRDefault="001B7AE7" w:rsidP="006E2D81">
      <w:pPr>
        <w:tabs>
          <w:tab w:val="left" w:pos="426"/>
        </w:tabs>
        <w:spacing w:line="280" w:lineRule="atLeast"/>
        <w:ind w:left="426" w:firstLine="2835"/>
        <w:jc w:val="both"/>
        <w:rPr>
          <w:rFonts w:asciiTheme="minorHAnsi" w:eastAsia="Calibri" w:hAnsiTheme="minorHAnsi" w:cstheme="minorHAnsi"/>
          <w:sz w:val="21"/>
          <w:szCs w:val="21"/>
          <w:lang w:eastAsia="zh-CN"/>
        </w:rPr>
      </w:pPr>
    </w:p>
    <w:p w14:paraId="7FFE01F5" w14:textId="77777777" w:rsidR="001B7AE7" w:rsidRPr="0000732B" w:rsidRDefault="004442A8" w:rsidP="006E2D81">
      <w:pPr>
        <w:tabs>
          <w:tab w:val="left" w:pos="426"/>
        </w:tabs>
        <w:spacing w:line="280" w:lineRule="atLeast"/>
        <w:ind w:left="426" w:firstLine="3402"/>
        <w:jc w:val="both"/>
        <w:rPr>
          <w:rFonts w:asciiTheme="minorHAnsi" w:eastAsia="Calibri" w:hAnsiTheme="minorHAnsi" w:cstheme="minorHAnsi"/>
          <w:sz w:val="18"/>
          <w:szCs w:val="18"/>
          <w:lang w:eastAsia="zh-CN"/>
        </w:rPr>
      </w:pPr>
      <w:r w:rsidRPr="0000732B">
        <w:rPr>
          <w:rFonts w:eastAsia="Calibri" w:cstheme="minorHAnsi"/>
          <w:sz w:val="18"/>
          <w:szCs w:val="18"/>
          <w:lang w:eastAsia="zh-CN"/>
        </w:rPr>
        <w:t>Najniższa oferowana cena spośród złożonych ofert</w:t>
      </w:r>
    </w:p>
    <w:p w14:paraId="4E9E024C" w14:textId="77777777" w:rsidR="001B7AE7" w:rsidRPr="0000732B" w:rsidRDefault="004442A8" w:rsidP="006E2D81">
      <w:pPr>
        <w:tabs>
          <w:tab w:val="left" w:pos="426"/>
        </w:tabs>
        <w:spacing w:line="280" w:lineRule="atLeast"/>
        <w:ind w:left="426"/>
        <w:jc w:val="both"/>
        <w:rPr>
          <w:rFonts w:asciiTheme="minorHAnsi" w:eastAsia="Calibri" w:hAnsiTheme="minorHAnsi" w:cstheme="minorHAnsi"/>
          <w:sz w:val="18"/>
          <w:szCs w:val="18"/>
          <w:lang w:eastAsia="zh-CN"/>
        </w:rPr>
      </w:pPr>
      <w:r w:rsidRPr="0000732B">
        <w:rPr>
          <w:rFonts w:eastAsia="Calibri" w:cstheme="minorHAnsi"/>
          <w:sz w:val="18"/>
          <w:szCs w:val="18"/>
          <w:lang w:eastAsia="zh-CN"/>
        </w:rPr>
        <w:t>Punktacja badanej oferty wg kryterium ceny =      ----------------------------------------------------------------  x  100</w:t>
      </w:r>
    </w:p>
    <w:p w14:paraId="6DABAF9E" w14:textId="67AEA79D" w:rsidR="001B7AE7" w:rsidRDefault="004442A8" w:rsidP="006E2D81">
      <w:pPr>
        <w:tabs>
          <w:tab w:val="left" w:pos="426"/>
        </w:tabs>
        <w:spacing w:line="280" w:lineRule="atLeast"/>
        <w:ind w:left="426" w:firstLine="4252"/>
        <w:jc w:val="both"/>
        <w:rPr>
          <w:rFonts w:asciiTheme="minorHAnsi" w:eastAsia="Calibri" w:hAnsiTheme="minorHAnsi" w:cstheme="minorHAnsi"/>
          <w:sz w:val="18"/>
          <w:szCs w:val="18"/>
          <w:lang w:eastAsia="zh-CN"/>
        </w:rPr>
      </w:pPr>
      <w:r w:rsidRPr="0000732B">
        <w:rPr>
          <w:rFonts w:eastAsia="Calibri" w:cstheme="minorHAnsi"/>
          <w:sz w:val="18"/>
          <w:szCs w:val="18"/>
          <w:lang w:eastAsia="zh-CN"/>
        </w:rPr>
        <w:t xml:space="preserve">Cena oferty badanej </w:t>
      </w:r>
    </w:p>
    <w:p w14:paraId="3261311D" w14:textId="77777777" w:rsidR="00022A7F" w:rsidRPr="00022A7F" w:rsidRDefault="00022A7F" w:rsidP="006E2D81">
      <w:pPr>
        <w:tabs>
          <w:tab w:val="left" w:pos="426"/>
        </w:tabs>
        <w:spacing w:line="280" w:lineRule="atLeast"/>
        <w:ind w:left="426" w:firstLine="4252"/>
        <w:jc w:val="both"/>
        <w:rPr>
          <w:rFonts w:asciiTheme="minorHAnsi" w:eastAsia="Calibri" w:hAnsiTheme="minorHAnsi" w:cstheme="minorHAnsi"/>
          <w:sz w:val="18"/>
          <w:szCs w:val="18"/>
          <w:lang w:eastAsia="zh-CN"/>
        </w:rPr>
      </w:pPr>
    </w:p>
    <w:p w14:paraId="6E7D282C" w14:textId="5E5FC8AD" w:rsidR="001B7AE7" w:rsidRPr="00862430" w:rsidRDefault="004442A8" w:rsidP="006E2D81">
      <w:pPr>
        <w:spacing w:line="280" w:lineRule="atLeast"/>
        <w:ind w:left="284" w:hanging="284"/>
        <w:jc w:val="both"/>
        <w:rPr>
          <w:rFonts w:asciiTheme="minorHAnsi" w:hAnsiTheme="minorHAnsi" w:cstheme="minorHAnsi"/>
          <w:sz w:val="21"/>
          <w:szCs w:val="21"/>
        </w:rPr>
      </w:pPr>
      <w:r>
        <w:rPr>
          <w:rFonts w:cstheme="minorHAnsi"/>
          <w:sz w:val="21"/>
          <w:szCs w:val="21"/>
        </w:rPr>
        <w:t>3.</w:t>
      </w:r>
      <w:r>
        <w:rPr>
          <w:rFonts w:cstheme="minorHAnsi"/>
          <w:sz w:val="21"/>
          <w:szCs w:val="21"/>
        </w:rPr>
        <w:tab/>
      </w:r>
      <w:r w:rsidRPr="00862430">
        <w:rPr>
          <w:rFonts w:cstheme="minorHAnsi"/>
          <w:sz w:val="21"/>
          <w:szCs w:val="21"/>
        </w:rPr>
        <w:t>Zamawiający dokona wyboru najkorzystniejszej oferty, tj. oferty która otrzyma największą ilość punktów.</w:t>
      </w:r>
      <w:r w:rsidR="00796282" w:rsidRPr="00862430">
        <w:rPr>
          <w:rFonts w:cstheme="minorHAnsi"/>
          <w:sz w:val="21"/>
          <w:szCs w:val="21"/>
        </w:rPr>
        <w:t xml:space="preserve"> </w:t>
      </w:r>
    </w:p>
    <w:p w14:paraId="527B0FDA" w14:textId="77777777" w:rsidR="001B7AE7" w:rsidRDefault="004442A8" w:rsidP="006E2D81">
      <w:pPr>
        <w:spacing w:line="280" w:lineRule="atLeast"/>
        <w:ind w:left="284" w:hanging="284"/>
        <w:jc w:val="both"/>
        <w:rPr>
          <w:rFonts w:asciiTheme="minorHAnsi" w:hAnsiTheme="minorHAnsi" w:cstheme="minorHAnsi"/>
          <w:sz w:val="21"/>
          <w:szCs w:val="21"/>
        </w:rPr>
      </w:pPr>
      <w:r>
        <w:rPr>
          <w:rFonts w:cstheme="minorHAnsi"/>
          <w:sz w:val="21"/>
          <w:szCs w:val="21"/>
        </w:rPr>
        <w:t>4.</w:t>
      </w:r>
      <w:r>
        <w:rPr>
          <w:rFonts w:cstheme="minorHAnsi"/>
          <w:sz w:val="21"/>
          <w:szCs w:val="21"/>
        </w:rPr>
        <w:tab/>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561BFF60" w14:textId="77777777" w:rsidR="001B7AE7" w:rsidRDefault="004442A8" w:rsidP="002230D7">
      <w:pPr>
        <w:numPr>
          <w:ilvl w:val="0"/>
          <w:numId w:val="16"/>
        </w:numPr>
        <w:spacing w:line="280" w:lineRule="atLeast"/>
        <w:ind w:left="284" w:hanging="284"/>
        <w:jc w:val="both"/>
        <w:rPr>
          <w:rFonts w:asciiTheme="minorHAnsi" w:hAnsiTheme="minorHAnsi" w:cstheme="minorHAnsi"/>
          <w:sz w:val="21"/>
          <w:szCs w:val="21"/>
        </w:rPr>
      </w:pPr>
      <w:r>
        <w:rPr>
          <w:rFonts w:cstheme="minorHAnsi"/>
          <w:sz w:val="21"/>
          <w:szCs w:val="21"/>
        </w:rPr>
        <w:t>Wykonawcy, składając oferty dodatkowe, nie mogą oferować cen wyższych niż zaoferowane w uprzednio złożonych przez nich ofertach.</w:t>
      </w:r>
    </w:p>
    <w:p w14:paraId="0B20F645" w14:textId="77777777" w:rsidR="001B7AE7" w:rsidRDefault="004442A8" w:rsidP="002230D7">
      <w:pPr>
        <w:numPr>
          <w:ilvl w:val="0"/>
          <w:numId w:val="16"/>
        </w:numPr>
        <w:spacing w:line="280" w:lineRule="atLeast"/>
        <w:ind w:left="284" w:hanging="284"/>
        <w:rPr>
          <w:rFonts w:asciiTheme="minorHAnsi" w:hAnsiTheme="minorHAnsi" w:cstheme="minorHAnsi"/>
          <w:sz w:val="21"/>
          <w:szCs w:val="21"/>
        </w:rPr>
      </w:pPr>
      <w:r>
        <w:rPr>
          <w:rFonts w:cstheme="minorHAnsi"/>
          <w:sz w:val="21"/>
          <w:szCs w:val="21"/>
        </w:rPr>
        <w:t>Zamawiający wybiera najkorzystniejszą ofertę w terminie związania ofertą.</w:t>
      </w:r>
    </w:p>
    <w:p w14:paraId="0A947A3B" w14:textId="77777777" w:rsidR="001B7AE7" w:rsidRDefault="004442A8" w:rsidP="002230D7">
      <w:pPr>
        <w:numPr>
          <w:ilvl w:val="0"/>
          <w:numId w:val="16"/>
        </w:numPr>
        <w:spacing w:line="280" w:lineRule="atLeast"/>
        <w:ind w:left="284" w:hanging="284"/>
        <w:jc w:val="both"/>
        <w:rPr>
          <w:rFonts w:asciiTheme="minorHAnsi" w:hAnsiTheme="minorHAnsi" w:cstheme="minorHAnsi"/>
          <w:sz w:val="21"/>
          <w:szCs w:val="21"/>
        </w:rPr>
      </w:pPr>
      <w:r>
        <w:rPr>
          <w:rFonts w:cstheme="minorHAnsi"/>
          <w:sz w:val="21"/>
          <w:szCs w:val="21"/>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D21CFA5" w14:textId="77777777" w:rsidR="001B7AE7" w:rsidRDefault="004442A8" w:rsidP="002230D7">
      <w:pPr>
        <w:numPr>
          <w:ilvl w:val="0"/>
          <w:numId w:val="16"/>
        </w:numPr>
        <w:spacing w:line="280" w:lineRule="atLeast"/>
        <w:ind w:left="284" w:hanging="284"/>
        <w:jc w:val="both"/>
        <w:rPr>
          <w:rFonts w:asciiTheme="minorHAnsi" w:hAnsiTheme="minorHAnsi" w:cstheme="minorHAnsi"/>
          <w:sz w:val="21"/>
          <w:szCs w:val="21"/>
        </w:rPr>
      </w:pPr>
      <w:r>
        <w:rPr>
          <w:rFonts w:cstheme="minorHAnsi"/>
          <w:sz w:val="21"/>
          <w:szCs w:val="21"/>
        </w:rPr>
        <w:t>W przypadku braku zgody, o której mowa w pkt 7, zamawiający zwraca się o wyrażenie takiej zgody do kolejnego wykonawcy, którego oferta została najwyżej oceniona, chyba że zachodzą przesłanki do unieważnienia postępowania.</w:t>
      </w:r>
    </w:p>
    <w:p w14:paraId="1527DF36" w14:textId="77777777" w:rsidR="001B7AE7" w:rsidRDefault="004442A8" w:rsidP="002230D7">
      <w:pPr>
        <w:numPr>
          <w:ilvl w:val="0"/>
          <w:numId w:val="16"/>
        </w:numPr>
        <w:spacing w:line="280" w:lineRule="atLeast"/>
        <w:ind w:left="284" w:hanging="284"/>
        <w:jc w:val="both"/>
        <w:rPr>
          <w:rFonts w:asciiTheme="minorHAnsi" w:hAnsiTheme="minorHAnsi" w:cstheme="minorHAnsi"/>
          <w:sz w:val="21"/>
          <w:szCs w:val="21"/>
        </w:rPr>
      </w:pPr>
      <w:r>
        <w:rPr>
          <w:rFonts w:cstheme="minorHAnsi"/>
          <w:sz w:val="21"/>
          <w:szCs w:val="21"/>
        </w:rPr>
        <w:t>Niezwłocznie po wyborze najkorzystniejszej oferty zamawiający informuje równocześnie wykonawców, którzy złożyli oferty, o:</w:t>
      </w:r>
    </w:p>
    <w:p w14:paraId="35AACE3E" w14:textId="77777777" w:rsidR="001B7AE7" w:rsidRDefault="004442A8" w:rsidP="002230D7">
      <w:pPr>
        <w:numPr>
          <w:ilvl w:val="1"/>
          <w:numId w:val="26"/>
        </w:numPr>
        <w:spacing w:line="280" w:lineRule="atLeast"/>
        <w:ind w:left="567" w:hanging="283"/>
        <w:jc w:val="both"/>
        <w:rPr>
          <w:rFonts w:asciiTheme="minorHAnsi" w:hAnsiTheme="minorHAnsi" w:cstheme="minorHAnsi"/>
          <w:sz w:val="21"/>
          <w:szCs w:val="21"/>
        </w:rPr>
      </w:pPr>
      <w:r>
        <w:rPr>
          <w:rFonts w:cstheme="minorHAnsi"/>
          <w:sz w:val="21"/>
          <w:szCs w:val="21"/>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w:t>
      </w:r>
    </w:p>
    <w:p w14:paraId="74B70021" w14:textId="77777777" w:rsidR="001B7AE7" w:rsidRDefault="004442A8" w:rsidP="002230D7">
      <w:pPr>
        <w:numPr>
          <w:ilvl w:val="1"/>
          <w:numId w:val="26"/>
        </w:numPr>
        <w:spacing w:line="280" w:lineRule="atLeast"/>
        <w:ind w:left="567" w:hanging="283"/>
        <w:jc w:val="both"/>
        <w:rPr>
          <w:rFonts w:asciiTheme="minorHAnsi" w:hAnsiTheme="minorHAnsi" w:cstheme="minorHAnsi"/>
          <w:sz w:val="21"/>
          <w:szCs w:val="21"/>
        </w:rPr>
      </w:pPr>
      <w:r>
        <w:rPr>
          <w:rFonts w:cstheme="minorHAnsi"/>
          <w:sz w:val="21"/>
          <w:szCs w:val="21"/>
        </w:rPr>
        <w:t>wykonawcach, których oferty zostały odrzucone</w:t>
      </w:r>
    </w:p>
    <w:p w14:paraId="2B8CE980" w14:textId="77777777" w:rsidR="001B7AE7" w:rsidRDefault="004442A8" w:rsidP="006E2D81">
      <w:pPr>
        <w:spacing w:line="280" w:lineRule="atLeast"/>
        <w:ind w:left="284"/>
        <w:jc w:val="both"/>
        <w:rPr>
          <w:rFonts w:asciiTheme="minorHAnsi" w:hAnsiTheme="minorHAnsi" w:cstheme="minorHAnsi"/>
          <w:sz w:val="21"/>
          <w:szCs w:val="21"/>
        </w:rPr>
      </w:pPr>
      <w:r>
        <w:rPr>
          <w:rFonts w:cstheme="minorHAnsi"/>
          <w:sz w:val="21"/>
          <w:szCs w:val="21"/>
        </w:rPr>
        <w:t>-  podając uzasadnienie faktyczne i prawne.</w:t>
      </w:r>
    </w:p>
    <w:p w14:paraId="57E6A28C" w14:textId="77777777" w:rsidR="001B7AE7" w:rsidRDefault="004442A8" w:rsidP="002230D7">
      <w:pPr>
        <w:numPr>
          <w:ilvl w:val="0"/>
          <w:numId w:val="16"/>
        </w:numPr>
        <w:tabs>
          <w:tab w:val="left" w:pos="284"/>
        </w:tabs>
        <w:spacing w:line="280" w:lineRule="atLeast"/>
        <w:ind w:left="284" w:hanging="426"/>
        <w:jc w:val="both"/>
        <w:rPr>
          <w:rFonts w:asciiTheme="minorHAnsi" w:hAnsiTheme="minorHAnsi" w:cstheme="minorHAnsi"/>
          <w:sz w:val="21"/>
          <w:szCs w:val="21"/>
        </w:rPr>
      </w:pPr>
      <w:r>
        <w:rPr>
          <w:rFonts w:cstheme="minorHAnsi"/>
          <w:sz w:val="21"/>
          <w:szCs w:val="21"/>
        </w:rPr>
        <w:t>Zamawiający udostępnia niezwłocznie informacje, o których mowa w pkt 9 ppkt 1, na stronie internetowej prowadzonego postępowania.</w:t>
      </w:r>
    </w:p>
    <w:p w14:paraId="45F6C6E6" w14:textId="1E3B02EA" w:rsidR="001B7AE7" w:rsidRDefault="004442A8" w:rsidP="002230D7">
      <w:pPr>
        <w:numPr>
          <w:ilvl w:val="0"/>
          <w:numId w:val="16"/>
        </w:numPr>
        <w:tabs>
          <w:tab w:val="left" w:pos="284"/>
        </w:tabs>
        <w:spacing w:line="280" w:lineRule="atLeast"/>
        <w:ind w:left="284" w:hanging="426"/>
        <w:jc w:val="both"/>
        <w:rPr>
          <w:rFonts w:asciiTheme="minorHAnsi" w:hAnsiTheme="minorHAnsi" w:cstheme="minorHAnsi"/>
          <w:sz w:val="21"/>
          <w:szCs w:val="21"/>
        </w:rPr>
      </w:pPr>
      <w:r>
        <w:rPr>
          <w:rFonts w:cstheme="minorHAnsi"/>
          <w:sz w:val="21"/>
          <w:szCs w:val="21"/>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w:t>
      </w:r>
      <w:r>
        <w:rPr>
          <w:rFonts w:cstheme="minorHAnsi"/>
          <w:sz w:val="21"/>
          <w:szCs w:val="21"/>
        </w:rPr>
        <w:lastRenderedPageBreak/>
        <w:t>od towarów i usług, którą miałby obowiązek rozliczyć. W takiej sytuacji wykonawca składając ofertę ma obowiązek:</w:t>
      </w:r>
    </w:p>
    <w:p w14:paraId="273950EE" w14:textId="77777777" w:rsidR="001B7AE7" w:rsidRDefault="004442A8" w:rsidP="002230D7">
      <w:pPr>
        <w:numPr>
          <w:ilvl w:val="1"/>
          <w:numId w:val="17"/>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poinformowania zamawiającego, że wybór jego oferty będzie prowadził do powstania u zamawiającego obowiązku podatkowego</w:t>
      </w:r>
    </w:p>
    <w:p w14:paraId="5CE27919" w14:textId="77777777" w:rsidR="001B7AE7" w:rsidRDefault="004442A8" w:rsidP="002230D7">
      <w:pPr>
        <w:numPr>
          <w:ilvl w:val="1"/>
          <w:numId w:val="17"/>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wskazania nazwy (rodzaju) towaru lub usługi, których dostawa lub świadczenie będą prowadziły do powstania obowiązku podatkowego</w:t>
      </w:r>
    </w:p>
    <w:p w14:paraId="774CAE96" w14:textId="77777777" w:rsidR="001B7AE7" w:rsidRDefault="004442A8" w:rsidP="002230D7">
      <w:pPr>
        <w:numPr>
          <w:ilvl w:val="1"/>
          <w:numId w:val="17"/>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wskazania wartości towaru lub usługi objętego obowiązkiem podatkowym zamawiającego, bez kwoty podatku</w:t>
      </w:r>
    </w:p>
    <w:p w14:paraId="53D2B005" w14:textId="77777777" w:rsidR="001B7AE7" w:rsidRDefault="004442A8" w:rsidP="002230D7">
      <w:pPr>
        <w:numPr>
          <w:ilvl w:val="1"/>
          <w:numId w:val="17"/>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wskazania stawki podatku od towarów i usług, która zgodnie z wiedzą wykonawcy, będzie miała zastosowanie.</w:t>
      </w:r>
    </w:p>
    <w:p w14:paraId="54B78FA6" w14:textId="77777777" w:rsidR="001B7AE7" w:rsidRDefault="004442A8" w:rsidP="002230D7">
      <w:pPr>
        <w:numPr>
          <w:ilvl w:val="0"/>
          <w:numId w:val="16"/>
        </w:numPr>
        <w:spacing w:line="280" w:lineRule="atLeast"/>
        <w:ind w:left="284" w:hanging="426"/>
        <w:jc w:val="both"/>
        <w:rPr>
          <w:rFonts w:asciiTheme="minorHAnsi" w:hAnsiTheme="minorHAnsi" w:cstheme="minorHAnsi"/>
          <w:sz w:val="21"/>
          <w:szCs w:val="21"/>
        </w:rPr>
      </w:pPr>
      <w:r>
        <w:rPr>
          <w:rFonts w:cstheme="minorHAnsi"/>
          <w:sz w:val="21"/>
          <w:szCs w:val="21"/>
        </w:rPr>
        <w:t>W toku badania i oceny ofert zamawiający może żądać od wykonawców wyjaśnień dotyczących treści złożonych ofert lub innych składanych dokumentów lub oświadczeń.</w:t>
      </w:r>
    </w:p>
    <w:p w14:paraId="210EB95C" w14:textId="77777777" w:rsidR="001B7AE7" w:rsidRDefault="004442A8" w:rsidP="002230D7">
      <w:pPr>
        <w:numPr>
          <w:ilvl w:val="0"/>
          <w:numId w:val="16"/>
        </w:numPr>
        <w:spacing w:line="280" w:lineRule="atLeast"/>
        <w:ind w:left="284" w:hanging="426"/>
        <w:rPr>
          <w:rFonts w:asciiTheme="minorHAnsi" w:hAnsiTheme="minorHAnsi" w:cstheme="minorHAnsi"/>
          <w:sz w:val="21"/>
          <w:szCs w:val="21"/>
        </w:rPr>
      </w:pPr>
      <w:r>
        <w:rPr>
          <w:rFonts w:cstheme="minorHAnsi"/>
          <w:sz w:val="21"/>
          <w:szCs w:val="21"/>
        </w:rPr>
        <w:t>Zamawiający poprawia w ofercie:</w:t>
      </w:r>
    </w:p>
    <w:p w14:paraId="4CE9C108" w14:textId="77777777" w:rsidR="001B7AE7" w:rsidRDefault="004442A8" w:rsidP="006E2D81">
      <w:pPr>
        <w:spacing w:line="280" w:lineRule="atLeast"/>
        <w:ind w:left="567" w:hanging="283"/>
        <w:rPr>
          <w:rFonts w:asciiTheme="minorHAnsi" w:hAnsiTheme="minorHAnsi" w:cstheme="minorHAnsi"/>
          <w:sz w:val="21"/>
          <w:szCs w:val="21"/>
        </w:rPr>
      </w:pPr>
      <w:r>
        <w:rPr>
          <w:rFonts w:cstheme="minorHAnsi"/>
          <w:sz w:val="21"/>
          <w:szCs w:val="21"/>
        </w:rPr>
        <w:t>1)</w:t>
      </w:r>
      <w:r>
        <w:rPr>
          <w:rFonts w:cstheme="minorHAnsi"/>
          <w:sz w:val="21"/>
          <w:szCs w:val="21"/>
        </w:rPr>
        <w:tab/>
        <w:t>oczywiste omyłki pisarskie</w:t>
      </w:r>
    </w:p>
    <w:p w14:paraId="3E9F3C1A" w14:textId="77777777" w:rsidR="001B7AE7" w:rsidRDefault="004442A8" w:rsidP="006E2D81">
      <w:pPr>
        <w:spacing w:line="280" w:lineRule="atLeast"/>
        <w:ind w:left="567" w:hanging="283"/>
        <w:rPr>
          <w:rFonts w:asciiTheme="minorHAnsi" w:hAnsiTheme="minorHAnsi" w:cstheme="minorHAnsi"/>
          <w:sz w:val="21"/>
          <w:szCs w:val="21"/>
        </w:rPr>
      </w:pPr>
      <w:r>
        <w:rPr>
          <w:rFonts w:cstheme="minorHAnsi"/>
          <w:sz w:val="21"/>
          <w:szCs w:val="21"/>
        </w:rPr>
        <w:t>2)</w:t>
      </w:r>
      <w:r>
        <w:rPr>
          <w:rFonts w:cstheme="minorHAnsi"/>
          <w:sz w:val="21"/>
          <w:szCs w:val="21"/>
        </w:rPr>
        <w:tab/>
        <w:t>oczywiste omyłki rachunkowe, z uwzględnieniem konsekwencji rachunkowych dokonanych poprawek,</w:t>
      </w:r>
    </w:p>
    <w:p w14:paraId="7DD1965F" w14:textId="77777777" w:rsidR="001B7AE7" w:rsidRDefault="004442A8" w:rsidP="006E2D81">
      <w:pPr>
        <w:spacing w:line="280" w:lineRule="atLeast"/>
        <w:ind w:left="567" w:hanging="283"/>
        <w:rPr>
          <w:rFonts w:asciiTheme="minorHAnsi" w:hAnsiTheme="minorHAnsi" w:cstheme="minorHAnsi"/>
          <w:sz w:val="21"/>
          <w:szCs w:val="21"/>
        </w:rPr>
      </w:pPr>
      <w:r>
        <w:rPr>
          <w:rFonts w:cstheme="minorHAnsi"/>
          <w:sz w:val="21"/>
          <w:szCs w:val="21"/>
        </w:rPr>
        <w:t>3)</w:t>
      </w:r>
      <w:r>
        <w:rPr>
          <w:rFonts w:cstheme="minorHAnsi"/>
          <w:sz w:val="21"/>
          <w:szCs w:val="21"/>
        </w:rPr>
        <w:tab/>
        <w:t>inne omyłki polegające na niezgodności oferty z dokumentami zamówienia, niepowodujące istotnych zmian w treści oferty</w:t>
      </w:r>
    </w:p>
    <w:p w14:paraId="216519DB" w14:textId="05BA56E7" w:rsidR="001B7AE7" w:rsidRDefault="004442A8" w:rsidP="006E2D81">
      <w:pPr>
        <w:spacing w:line="280" w:lineRule="atLeast"/>
        <w:ind w:left="993" w:hanging="709"/>
        <w:rPr>
          <w:rFonts w:cstheme="minorHAnsi"/>
          <w:sz w:val="21"/>
          <w:szCs w:val="21"/>
        </w:rPr>
      </w:pPr>
      <w:r>
        <w:rPr>
          <w:rFonts w:cstheme="minorHAnsi"/>
          <w:sz w:val="21"/>
          <w:szCs w:val="21"/>
        </w:rPr>
        <w:t>niezwłocznie zawiadamiając o tym wykonawcę, którego oferta została poprawiona.</w:t>
      </w:r>
    </w:p>
    <w:p w14:paraId="050D9864" w14:textId="77777777" w:rsidR="00F95EF3" w:rsidRDefault="00F95EF3" w:rsidP="006E2D81">
      <w:pPr>
        <w:spacing w:line="280" w:lineRule="atLeast"/>
        <w:ind w:left="993" w:hanging="709"/>
        <w:rPr>
          <w:rFonts w:asciiTheme="minorHAnsi" w:hAnsiTheme="minorHAnsi" w:cstheme="minorHAnsi"/>
          <w:sz w:val="21"/>
          <w:szCs w:val="21"/>
        </w:rPr>
      </w:pPr>
    </w:p>
    <w:p w14:paraId="3E9D9AA2" w14:textId="114001F2" w:rsidR="001B7AE7" w:rsidRPr="007A5765" w:rsidRDefault="004442A8" w:rsidP="006E2D81">
      <w:pPr>
        <w:pStyle w:val="Nagwek1"/>
        <w:spacing w:beforeAutospacing="0" w:afterAutospacing="0" w:line="280" w:lineRule="atLeast"/>
      </w:pPr>
      <w:bookmarkStart w:id="33" w:name="_Toc178834907"/>
      <w:r w:rsidRPr="007A5765">
        <w:t>WYMAGANIA DOTYCZĄCE WADIUM</w:t>
      </w:r>
      <w:bookmarkEnd w:id="33"/>
    </w:p>
    <w:p w14:paraId="3F421BE8" w14:textId="77777777" w:rsidR="001B7AE7" w:rsidRDefault="001B7AE7" w:rsidP="006E2D81">
      <w:pPr>
        <w:tabs>
          <w:tab w:val="left" w:pos="851"/>
        </w:tabs>
        <w:spacing w:line="280" w:lineRule="atLeast"/>
        <w:ind w:left="851"/>
        <w:jc w:val="both"/>
        <w:rPr>
          <w:rFonts w:asciiTheme="minorHAnsi" w:hAnsiTheme="minorHAnsi" w:cstheme="minorHAnsi"/>
          <w:b/>
          <w:bCs/>
          <w:sz w:val="21"/>
          <w:szCs w:val="21"/>
        </w:rPr>
      </w:pPr>
    </w:p>
    <w:p w14:paraId="6ABA6887" w14:textId="77777777" w:rsidR="00417813" w:rsidRDefault="00417813" w:rsidP="00417813">
      <w:pPr>
        <w:spacing w:line="300" w:lineRule="atLeast"/>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Zamawiający nie żąda od wykonawców wniesienia wadium.</w:t>
      </w:r>
    </w:p>
    <w:p w14:paraId="17EB1420" w14:textId="77777777" w:rsidR="006053BA" w:rsidRDefault="006053BA" w:rsidP="00E41C3D">
      <w:pPr>
        <w:tabs>
          <w:tab w:val="left" w:pos="284"/>
          <w:tab w:val="left" w:pos="567"/>
        </w:tabs>
        <w:spacing w:line="280" w:lineRule="atLeast"/>
        <w:jc w:val="both"/>
        <w:rPr>
          <w:rFonts w:asciiTheme="minorHAnsi" w:hAnsiTheme="minorHAnsi" w:cstheme="minorHAnsi"/>
          <w:sz w:val="21"/>
          <w:szCs w:val="21"/>
        </w:rPr>
      </w:pPr>
    </w:p>
    <w:p w14:paraId="72887B4B" w14:textId="77777777" w:rsidR="001B7AE7" w:rsidRPr="007A5765" w:rsidRDefault="004442A8" w:rsidP="006E2D81">
      <w:pPr>
        <w:pStyle w:val="Nagwek1"/>
        <w:spacing w:beforeAutospacing="0" w:afterAutospacing="0" w:line="280" w:lineRule="atLeast"/>
      </w:pPr>
      <w:bookmarkStart w:id="34" w:name="_Toc178834908"/>
      <w:r w:rsidRPr="007A5765">
        <w:t>ZABEZPIECZENIE NALEŻYTEGO WYKONANIA UMOWY</w:t>
      </w:r>
      <w:bookmarkEnd w:id="34"/>
    </w:p>
    <w:p w14:paraId="78EEE2A1" w14:textId="77777777" w:rsidR="001B7AE7" w:rsidRDefault="001B7AE7" w:rsidP="006E2D81">
      <w:pPr>
        <w:tabs>
          <w:tab w:val="left" w:pos="851"/>
        </w:tabs>
        <w:spacing w:line="280" w:lineRule="atLeast"/>
        <w:jc w:val="both"/>
        <w:rPr>
          <w:rFonts w:asciiTheme="minorHAnsi" w:hAnsiTheme="minorHAnsi" w:cstheme="minorHAnsi"/>
          <w:b/>
          <w:bCs/>
          <w:sz w:val="21"/>
          <w:szCs w:val="21"/>
        </w:rPr>
      </w:pPr>
    </w:p>
    <w:p w14:paraId="3B2CD45F" w14:textId="0D2B5D71" w:rsidR="006053BA" w:rsidRPr="006053BA" w:rsidRDefault="004442A8" w:rsidP="006E2D81">
      <w:pPr>
        <w:tabs>
          <w:tab w:val="left" w:pos="284"/>
        </w:tabs>
        <w:spacing w:line="280" w:lineRule="atLeast"/>
        <w:ind w:left="284" w:firstLine="283"/>
        <w:jc w:val="both"/>
        <w:rPr>
          <w:rFonts w:cstheme="minorHAnsi"/>
          <w:sz w:val="21"/>
          <w:szCs w:val="21"/>
        </w:rPr>
      </w:pPr>
      <w:r>
        <w:rPr>
          <w:rFonts w:cstheme="minorHAnsi"/>
          <w:sz w:val="21"/>
          <w:szCs w:val="21"/>
        </w:rPr>
        <w:t xml:space="preserve">Zamawiający nie wymaga wniesienia zabezpieczenia należytego wykonania umowy. </w:t>
      </w:r>
    </w:p>
    <w:p w14:paraId="7A12A239" w14:textId="77777777" w:rsidR="006053BA" w:rsidRDefault="006053BA" w:rsidP="006E2D81">
      <w:pPr>
        <w:tabs>
          <w:tab w:val="left" w:pos="284"/>
        </w:tabs>
        <w:spacing w:line="280" w:lineRule="atLeast"/>
        <w:ind w:left="284"/>
        <w:jc w:val="both"/>
        <w:rPr>
          <w:rFonts w:asciiTheme="minorHAnsi" w:hAnsiTheme="minorHAnsi" w:cstheme="minorHAnsi"/>
          <w:sz w:val="21"/>
          <w:szCs w:val="21"/>
        </w:rPr>
      </w:pPr>
    </w:p>
    <w:p w14:paraId="1699CCF9" w14:textId="01D63D3C" w:rsidR="001B7AE7" w:rsidRDefault="004442A8" w:rsidP="006E2D81">
      <w:pPr>
        <w:pStyle w:val="Nagwek1"/>
        <w:spacing w:beforeAutospacing="0" w:afterAutospacing="0" w:line="280" w:lineRule="atLeast"/>
      </w:pPr>
      <w:bookmarkStart w:id="35" w:name="_Toc178834909"/>
      <w:r w:rsidRPr="00045D47">
        <w:t>INFORMACJE O FORMALNOŚCIACH, JAKIE MUSZĄ ZOSTAĆ DOPEŁNIONE PO WYBORZE OFERTY W CELU ZAWARCIA UMOWY W SPRAWIE ZAMÓWIENIA PUBLICZNEGO</w:t>
      </w:r>
      <w:bookmarkEnd w:id="35"/>
    </w:p>
    <w:p w14:paraId="47781862" w14:textId="77777777" w:rsidR="006053BA" w:rsidRDefault="006053BA" w:rsidP="006E2D81">
      <w:pPr>
        <w:pStyle w:val="Nagwek1"/>
        <w:numPr>
          <w:ilvl w:val="0"/>
          <w:numId w:val="0"/>
        </w:numPr>
        <w:spacing w:beforeAutospacing="0" w:afterAutospacing="0" w:line="280" w:lineRule="atLeast"/>
        <w:ind w:left="502"/>
      </w:pPr>
    </w:p>
    <w:p w14:paraId="2559228F" w14:textId="77777777" w:rsidR="001B7AE7" w:rsidRDefault="004442A8" w:rsidP="002230D7">
      <w:pPr>
        <w:numPr>
          <w:ilvl w:val="3"/>
          <w:numId w:val="20"/>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W przypadku wykonawców ubiegających się wspólnie o udzielenie zamówienia, wykonawcy zobowiązani są do przedłożenia zamawiającemu, przed udzieleniem zamówienia, umowy pomiędzy wykonawcami regulującej warunki realizacji zamówienia publicznego.</w:t>
      </w:r>
    </w:p>
    <w:p w14:paraId="678F80F8" w14:textId="77777777" w:rsidR="001B7AE7" w:rsidRDefault="004442A8" w:rsidP="002230D7">
      <w:pPr>
        <w:numPr>
          <w:ilvl w:val="3"/>
          <w:numId w:val="20"/>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07538CB4" w14:textId="77777777" w:rsidR="001B7AE7" w:rsidRDefault="004442A8" w:rsidP="002230D7">
      <w:pPr>
        <w:numPr>
          <w:ilvl w:val="3"/>
          <w:numId w:val="20"/>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Wykonawca przez cały okres trwania umowy zobowiązany jest posiadać wszelkie niezbędne umowy, uprawnienia, koncesje umożliwiające należyte wykonanie umowy.</w:t>
      </w:r>
    </w:p>
    <w:p w14:paraId="2B498A5E" w14:textId="77777777" w:rsidR="001B7AE7" w:rsidRPr="00BF0B72" w:rsidRDefault="004442A8" w:rsidP="002230D7">
      <w:pPr>
        <w:numPr>
          <w:ilvl w:val="3"/>
          <w:numId w:val="20"/>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Zamawiający zastrzega prawo żądania od wykonawcy (na każdym etapie realizacji umowy) złożenia dokumentów lub oświadczeń potwierdzających uprawnienie do realizacji przedmiotu umowy.</w:t>
      </w:r>
    </w:p>
    <w:p w14:paraId="3F4DFBBC" w14:textId="77777777" w:rsidR="001B7AE7" w:rsidRPr="00BF0B72" w:rsidRDefault="001B7AE7" w:rsidP="006E2D81">
      <w:pPr>
        <w:tabs>
          <w:tab w:val="left" w:pos="993"/>
        </w:tabs>
        <w:spacing w:line="280" w:lineRule="atLeast"/>
        <w:jc w:val="both"/>
        <w:rPr>
          <w:rFonts w:asciiTheme="minorHAnsi" w:hAnsiTheme="minorHAnsi" w:cstheme="minorHAnsi"/>
          <w:b/>
          <w:bCs/>
          <w:sz w:val="21"/>
          <w:szCs w:val="21"/>
        </w:rPr>
      </w:pPr>
    </w:p>
    <w:p w14:paraId="2DBF2EFE" w14:textId="77777777" w:rsidR="001B7AE7" w:rsidRDefault="001B7AE7" w:rsidP="006E2D81">
      <w:pPr>
        <w:tabs>
          <w:tab w:val="left" w:pos="993"/>
        </w:tabs>
        <w:spacing w:line="280" w:lineRule="atLeast"/>
        <w:jc w:val="both"/>
        <w:rPr>
          <w:rFonts w:asciiTheme="minorHAnsi" w:hAnsiTheme="minorHAnsi" w:cstheme="minorHAnsi"/>
          <w:b/>
          <w:bCs/>
          <w:sz w:val="21"/>
          <w:szCs w:val="21"/>
        </w:rPr>
      </w:pPr>
    </w:p>
    <w:p w14:paraId="1A7A9BFE" w14:textId="77777777" w:rsidR="001B7AE7" w:rsidRPr="000F08FB" w:rsidRDefault="004442A8" w:rsidP="006E2D81">
      <w:pPr>
        <w:pStyle w:val="Nagwek1"/>
        <w:spacing w:beforeAutospacing="0" w:afterAutospacing="0" w:line="280" w:lineRule="atLeast"/>
      </w:pPr>
      <w:bookmarkStart w:id="36" w:name="_Toc178834910"/>
      <w:r w:rsidRPr="000F08FB">
        <w:t>PROJEKTOWANE POSTANOWIENIA UMOWY</w:t>
      </w:r>
      <w:bookmarkEnd w:id="36"/>
    </w:p>
    <w:p w14:paraId="3F49F954" w14:textId="77777777" w:rsidR="00793FC2" w:rsidRPr="002330AF" w:rsidRDefault="00793FC2" w:rsidP="006E2D81">
      <w:pPr>
        <w:pStyle w:val="Akapitzlist"/>
        <w:shd w:val="clear" w:color="auto" w:fill="FFFFFF" w:themeFill="background1"/>
        <w:tabs>
          <w:tab w:val="left" w:pos="567"/>
        </w:tabs>
        <w:suppressAutoHyphens w:val="0"/>
        <w:spacing w:line="280" w:lineRule="atLeast"/>
        <w:ind w:left="1004"/>
        <w:jc w:val="both"/>
        <w:rPr>
          <w:rFonts w:asciiTheme="minorHAnsi" w:hAnsiTheme="minorHAnsi" w:cstheme="minorHAnsi"/>
          <w:sz w:val="21"/>
          <w:szCs w:val="21"/>
        </w:rPr>
      </w:pPr>
    </w:p>
    <w:p w14:paraId="3D814289" w14:textId="5D6F5E61" w:rsidR="00E47C7F" w:rsidRPr="00E47C7F" w:rsidRDefault="00436EBF" w:rsidP="002230D7">
      <w:pPr>
        <w:pStyle w:val="Akapitzlist"/>
        <w:numPr>
          <w:ilvl w:val="6"/>
          <w:numId w:val="48"/>
        </w:numPr>
        <w:shd w:val="clear" w:color="auto" w:fill="FFFFFF" w:themeFill="background1"/>
        <w:tabs>
          <w:tab w:val="left" w:pos="284"/>
        </w:tabs>
        <w:suppressAutoHyphens w:val="0"/>
        <w:spacing w:line="280" w:lineRule="atLeast"/>
        <w:ind w:hanging="5040"/>
        <w:jc w:val="both"/>
        <w:rPr>
          <w:rFonts w:ascii="Times New Roman" w:hAnsi="Times New Roman" w:cs="Calibri"/>
          <w:sz w:val="21"/>
          <w:szCs w:val="21"/>
        </w:rPr>
      </w:pPr>
      <w:r w:rsidRPr="006F1C47">
        <w:rPr>
          <w:rFonts w:cs="Calibri"/>
          <w:sz w:val="21"/>
          <w:szCs w:val="21"/>
        </w:rPr>
        <w:t>P</w:t>
      </w:r>
      <w:r w:rsidR="004442A8" w:rsidRPr="006F1C47">
        <w:rPr>
          <w:rFonts w:cs="Calibri"/>
          <w:sz w:val="21"/>
          <w:szCs w:val="21"/>
        </w:rPr>
        <w:t xml:space="preserve">rojektowane postanowienia umowy zawarte zostały w </w:t>
      </w:r>
      <w:r w:rsidR="004442A8" w:rsidRPr="00514067">
        <w:rPr>
          <w:rFonts w:cs="Calibri"/>
          <w:b/>
          <w:sz w:val="21"/>
          <w:szCs w:val="21"/>
        </w:rPr>
        <w:t xml:space="preserve">Załączniku </w:t>
      </w:r>
      <w:r w:rsidR="004442A8" w:rsidRPr="00B54D35">
        <w:rPr>
          <w:rFonts w:cs="Calibri"/>
          <w:b/>
          <w:color w:val="000000" w:themeColor="text1"/>
          <w:sz w:val="21"/>
          <w:szCs w:val="21"/>
        </w:rPr>
        <w:t>nr</w:t>
      </w:r>
      <w:r w:rsidR="00E41C3D" w:rsidRPr="00B54D35">
        <w:rPr>
          <w:rFonts w:cs="Calibri"/>
          <w:b/>
          <w:sz w:val="21"/>
          <w:szCs w:val="21"/>
        </w:rPr>
        <w:t xml:space="preserve"> 9</w:t>
      </w:r>
      <w:r w:rsidR="00E41C3D">
        <w:rPr>
          <w:rFonts w:cs="Calibri"/>
          <w:b/>
          <w:sz w:val="21"/>
          <w:szCs w:val="21"/>
        </w:rPr>
        <w:t xml:space="preserve"> </w:t>
      </w:r>
      <w:r w:rsidR="009C48EF" w:rsidRPr="006F1C47">
        <w:rPr>
          <w:rFonts w:cs="Calibri"/>
          <w:sz w:val="21"/>
          <w:szCs w:val="21"/>
        </w:rPr>
        <w:t>do SWZ</w:t>
      </w:r>
      <w:r w:rsidR="004442A8" w:rsidRPr="006F1C47">
        <w:rPr>
          <w:rFonts w:cstheme="minorHAnsi"/>
          <w:sz w:val="21"/>
          <w:szCs w:val="21"/>
        </w:rPr>
        <w:t xml:space="preserve">. </w:t>
      </w:r>
    </w:p>
    <w:p w14:paraId="72742BE4" w14:textId="0F27CAD7" w:rsidR="001B7AE7" w:rsidRPr="00C80B46" w:rsidRDefault="004442A8" w:rsidP="002230D7">
      <w:pPr>
        <w:pStyle w:val="Akapitzlist"/>
        <w:numPr>
          <w:ilvl w:val="6"/>
          <w:numId w:val="48"/>
        </w:numPr>
        <w:shd w:val="clear" w:color="auto" w:fill="FFFFFF" w:themeFill="background1"/>
        <w:tabs>
          <w:tab w:val="left" w:pos="567"/>
        </w:tabs>
        <w:suppressAutoHyphens w:val="0"/>
        <w:spacing w:line="280" w:lineRule="atLeast"/>
        <w:ind w:left="284" w:hanging="284"/>
        <w:jc w:val="both"/>
        <w:rPr>
          <w:rFonts w:ascii="Times New Roman" w:hAnsi="Times New Roman" w:cs="Calibri"/>
          <w:sz w:val="21"/>
          <w:szCs w:val="21"/>
        </w:rPr>
      </w:pPr>
      <w:r w:rsidRPr="00E47C7F">
        <w:rPr>
          <w:rFonts w:cstheme="minorHAnsi"/>
          <w:sz w:val="21"/>
          <w:szCs w:val="21"/>
        </w:rPr>
        <w:t>Zamawiający</w:t>
      </w:r>
      <w:r w:rsidR="003F186B">
        <w:rPr>
          <w:rFonts w:cstheme="minorHAnsi"/>
          <w:sz w:val="21"/>
          <w:szCs w:val="21"/>
        </w:rPr>
        <w:t xml:space="preserve"> </w:t>
      </w:r>
      <w:r w:rsidRPr="00C80B46">
        <w:rPr>
          <w:rFonts w:cstheme="minorHAnsi"/>
          <w:sz w:val="21"/>
          <w:szCs w:val="21"/>
        </w:rPr>
        <w:t>przewiduje możliwość dokonania zmian postanowień zawartej umowy w sprawie zamówienia publicznego, w sposób i na warunkach określonych w projekcie umowy.</w:t>
      </w:r>
    </w:p>
    <w:p w14:paraId="6DC4CFA6" w14:textId="77777777" w:rsidR="001B7AE7" w:rsidRPr="006F1C47" w:rsidRDefault="004442A8" w:rsidP="002230D7">
      <w:pPr>
        <w:numPr>
          <w:ilvl w:val="3"/>
          <w:numId w:val="46"/>
        </w:numPr>
        <w:tabs>
          <w:tab w:val="left" w:pos="284"/>
        </w:tabs>
        <w:spacing w:line="280" w:lineRule="atLeast"/>
        <w:ind w:left="284" w:hanging="284"/>
        <w:jc w:val="both"/>
        <w:rPr>
          <w:rFonts w:asciiTheme="minorHAnsi" w:hAnsiTheme="minorHAnsi" w:cstheme="minorHAnsi"/>
          <w:sz w:val="21"/>
          <w:szCs w:val="21"/>
        </w:rPr>
      </w:pPr>
      <w:r w:rsidRPr="006F1C47">
        <w:rPr>
          <w:rFonts w:cstheme="minorHAnsi"/>
          <w:sz w:val="21"/>
          <w:szCs w:val="21"/>
        </w:rPr>
        <w:lastRenderedPageBreak/>
        <w:t>W przypadku podpisywania umów przez Pełnomocnika wykonawcy, Pełnomocnik zobowiązany będzie do złożenia dokumentu (Pełnomocnictwa), potwierdzającego umocowanie do tej czynności, o ile złożone w postępowaniu Pełnomocnictwo nie obejmowało tej czynności prawnej.</w:t>
      </w:r>
    </w:p>
    <w:p w14:paraId="63A1D928" w14:textId="319B63F5" w:rsidR="001A1586" w:rsidRPr="006B7607" w:rsidRDefault="004442A8" w:rsidP="002230D7">
      <w:pPr>
        <w:numPr>
          <w:ilvl w:val="3"/>
          <w:numId w:val="46"/>
        </w:numPr>
        <w:tabs>
          <w:tab w:val="left" w:pos="284"/>
        </w:tabs>
        <w:spacing w:line="280" w:lineRule="atLeast"/>
        <w:ind w:left="284" w:hanging="284"/>
        <w:jc w:val="both"/>
        <w:rPr>
          <w:rFonts w:asciiTheme="minorHAnsi" w:hAnsiTheme="minorHAnsi" w:cstheme="minorHAnsi"/>
          <w:sz w:val="21"/>
          <w:szCs w:val="21"/>
        </w:rPr>
      </w:pPr>
      <w:r w:rsidRPr="006F1C47">
        <w:rPr>
          <w:rFonts w:cstheme="minorHAnsi"/>
          <w:sz w:val="21"/>
          <w:szCs w:val="21"/>
        </w:rPr>
        <w:t>Wykonawcy, o których mowa w art.</w:t>
      </w:r>
      <w:r w:rsidR="00A523F9">
        <w:rPr>
          <w:rFonts w:cstheme="minorHAnsi"/>
          <w:sz w:val="21"/>
          <w:szCs w:val="21"/>
        </w:rPr>
        <w:t xml:space="preserve"> </w:t>
      </w:r>
      <w:r w:rsidRPr="006F1C47">
        <w:rPr>
          <w:rFonts w:cstheme="minorHAnsi"/>
          <w:sz w:val="21"/>
          <w:szCs w:val="21"/>
        </w:rPr>
        <w:t xml:space="preserve">58 ust.1 </w:t>
      </w:r>
      <w:r w:rsidR="00240E01">
        <w:rPr>
          <w:rFonts w:cstheme="minorHAnsi"/>
          <w:sz w:val="21"/>
          <w:szCs w:val="21"/>
        </w:rPr>
        <w:t>Ustawy</w:t>
      </w:r>
      <w:r w:rsidR="00196FB6" w:rsidRPr="006F1C47">
        <w:rPr>
          <w:rFonts w:cstheme="minorHAnsi"/>
          <w:sz w:val="21"/>
          <w:szCs w:val="21"/>
        </w:rPr>
        <w:t xml:space="preserve"> </w:t>
      </w:r>
      <w:r w:rsidRPr="006F1C47">
        <w:rPr>
          <w:rFonts w:cstheme="minorHAnsi"/>
          <w:sz w:val="21"/>
          <w:szCs w:val="21"/>
        </w:rPr>
        <w:t>Pzp, ponoszą solidarną odpowiedzialność za wykonanie umowy.</w:t>
      </w:r>
    </w:p>
    <w:p w14:paraId="56449A33" w14:textId="447DA9FD" w:rsidR="001B7AE7" w:rsidRPr="008D6D8D" w:rsidRDefault="004442A8" w:rsidP="002230D7">
      <w:pPr>
        <w:numPr>
          <w:ilvl w:val="3"/>
          <w:numId w:val="46"/>
        </w:numPr>
        <w:tabs>
          <w:tab w:val="left" w:pos="284"/>
        </w:tabs>
        <w:spacing w:line="280" w:lineRule="atLeast"/>
        <w:ind w:left="284" w:hanging="284"/>
        <w:jc w:val="both"/>
        <w:rPr>
          <w:rFonts w:asciiTheme="minorHAnsi" w:hAnsiTheme="minorHAnsi" w:cstheme="minorHAnsi"/>
          <w:sz w:val="21"/>
          <w:szCs w:val="21"/>
        </w:rPr>
      </w:pPr>
      <w:r w:rsidRPr="006F1C47">
        <w:rPr>
          <w:rFonts w:cstheme="minorHAnsi"/>
          <w:sz w:val="21"/>
          <w:szCs w:val="21"/>
        </w:rPr>
        <w:t>Zamawiający przewidział możliwość zmiany ilości PPE wynikającej z włączenia do umowy nowych PPE w związku z np. przejęciem punktów od innych podmiotów, wybudowaniem nowych lub np. wyłączenia obiektu z eksploatacji, zmiany stanu prawnego obiektu</w:t>
      </w:r>
      <w:r w:rsidR="001A1586" w:rsidRPr="008D6D8D">
        <w:rPr>
          <w:rFonts w:cstheme="minorHAnsi"/>
          <w:sz w:val="21"/>
          <w:szCs w:val="21"/>
        </w:rPr>
        <w:t>.</w:t>
      </w:r>
      <w:r w:rsidR="001A1586" w:rsidRPr="008D6D8D">
        <w:rPr>
          <w:rFonts w:cstheme="minorHAnsi"/>
          <w:strike/>
          <w:sz w:val="21"/>
          <w:szCs w:val="21"/>
        </w:rPr>
        <w:t xml:space="preserve"> </w:t>
      </w:r>
    </w:p>
    <w:p w14:paraId="1C4E440B" w14:textId="72773619" w:rsidR="001030EB" w:rsidRPr="00561818" w:rsidRDefault="001030EB" w:rsidP="002230D7">
      <w:pPr>
        <w:numPr>
          <w:ilvl w:val="3"/>
          <w:numId w:val="46"/>
        </w:numPr>
        <w:tabs>
          <w:tab w:val="left" w:pos="284"/>
        </w:tabs>
        <w:spacing w:line="280" w:lineRule="atLeast"/>
        <w:ind w:left="284" w:hanging="284"/>
        <w:jc w:val="both"/>
        <w:rPr>
          <w:rFonts w:cstheme="minorHAnsi"/>
          <w:sz w:val="21"/>
          <w:szCs w:val="21"/>
        </w:rPr>
      </w:pPr>
      <w:r w:rsidRPr="00561818">
        <w:rPr>
          <w:rFonts w:cstheme="minorHAnsi"/>
          <w:sz w:val="21"/>
          <w:szCs w:val="21"/>
        </w:rPr>
        <w:t>Cena jednostkowa brutto za 1 kWh energii elektrycznej pozostanie przez cały okres realizacji umowy niezmienna, z zastrzeżeniem zapisów Projektowanych postanowień umowy oraz powszechnie obowiązujących aktów prawnych (ustawa, rozporządzenie).</w:t>
      </w:r>
    </w:p>
    <w:p w14:paraId="2B7272B7" w14:textId="2D4C9AD7" w:rsidR="001030EB" w:rsidRPr="00561818" w:rsidRDefault="001030EB" w:rsidP="002230D7">
      <w:pPr>
        <w:numPr>
          <w:ilvl w:val="3"/>
          <w:numId w:val="46"/>
        </w:numPr>
        <w:tabs>
          <w:tab w:val="left" w:pos="284"/>
        </w:tabs>
        <w:spacing w:line="280" w:lineRule="atLeast"/>
        <w:ind w:left="284" w:hanging="284"/>
        <w:jc w:val="both"/>
        <w:rPr>
          <w:rFonts w:cstheme="minorHAnsi"/>
          <w:sz w:val="21"/>
          <w:szCs w:val="21"/>
        </w:rPr>
      </w:pPr>
      <w:r w:rsidRPr="00561818">
        <w:rPr>
          <w:rFonts w:cstheme="minorHAnsi"/>
          <w:sz w:val="21"/>
          <w:szCs w:val="21"/>
        </w:rPr>
        <w:t>Stosowane do rozliczeń kosztów dystrybucji ceny i stawki wynikać będą z obowiązującej w danym okresie rozliczeniowym Taryfy dla OSD zatwierdzonej przez Prezesa URE.</w:t>
      </w:r>
    </w:p>
    <w:p w14:paraId="44BF5FDB" w14:textId="77777777" w:rsidR="00747E3C" w:rsidRPr="00561818" w:rsidRDefault="00747E3C" w:rsidP="002230D7">
      <w:pPr>
        <w:numPr>
          <w:ilvl w:val="3"/>
          <w:numId w:val="46"/>
        </w:numPr>
        <w:tabs>
          <w:tab w:val="left" w:pos="284"/>
        </w:tabs>
        <w:spacing w:line="280" w:lineRule="atLeast"/>
        <w:ind w:left="284" w:hanging="284"/>
        <w:jc w:val="both"/>
        <w:rPr>
          <w:rFonts w:asciiTheme="minorHAnsi" w:hAnsiTheme="minorHAnsi" w:cstheme="minorHAnsi"/>
          <w:sz w:val="21"/>
          <w:szCs w:val="21"/>
        </w:rPr>
      </w:pPr>
      <w:r w:rsidRPr="00561818">
        <w:rPr>
          <w:rFonts w:asciiTheme="minorHAnsi" w:hAnsiTheme="minorHAnsi" w:cstheme="minorHAnsi"/>
          <w:sz w:val="21"/>
          <w:szCs w:val="21"/>
        </w:rPr>
        <w:t>Zamawiający nie wyraża zgody na wystawianie faktur (pojedynczych lub wspólnych) zawierających rozliczenia wykraczające poza przewidziany umową okres dostaw, pod rygorem wstrzymania płatności.</w:t>
      </w:r>
    </w:p>
    <w:p w14:paraId="78E14D18" w14:textId="79496FCF" w:rsidR="00467234" w:rsidRPr="00561818" w:rsidRDefault="00747E3C" w:rsidP="002230D7">
      <w:pPr>
        <w:numPr>
          <w:ilvl w:val="3"/>
          <w:numId w:val="46"/>
        </w:numPr>
        <w:tabs>
          <w:tab w:val="left" w:pos="284"/>
        </w:tabs>
        <w:spacing w:line="280" w:lineRule="atLeast"/>
        <w:ind w:left="284" w:hanging="284"/>
        <w:jc w:val="both"/>
        <w:rPr>
          <w:rFonts w:cstheme="minorHAnsi"/>
          <w:sz w:val="21"/>
          <w:szCs w:val="21"/>
        </w:rPr>
      </w:pPr>
      <w:r w:rsidRPr="00561818">
        <w:rPr>
          <w:rFonts w:cs="Calibri"/>
          <w:sz w:val="21"/>
          <w:szCs w:val="21"/>
        </w:rPr>
        <w:t>Zamawiający nie wyraża zgody na wystawianie faktur (pojedynczych lub wspólnych) zawierających rozliczenia wynikające z różnych umów na dostawę energii elektrycznej, pod rygorem wstrzymania płatności.</w:t>
      </w:r>
    </w:p>
    <w:p w14:paraId="5E1CCCC5" w14:textId="78E133A1" w:rsidR="00812E4B" w:rsidRPr="00812E4B" w:rsidRDefault="00812E4B" w:rsidP="002230D7">
      <w:pPr>
        <w:numPr>
          <w:ilvl w:val="3"/>
          <w:numId w:val="46"/>
        </w:numPr>
        <w:tabs>
          <w:tab w:val="left" w:pos="284"/>
        </w:tabs>
        <w:spacing w:line="280" w:lineRule="atLeast"/>
        <w:ind w:left="284" w:hanging="284"/>
        <w:jc w:val="both"/>
        <w:rPr>
          <w:rFonts w:cstheme="minorHAnsi"/>
          <w:sz w:val="21"/>
          <w:szCs w:val="21"/>
        </w:rPr>
      </w:pPr>
      <w:r w:rsidRPr="00812E4B">
        <w:rPr>
          <w:rFonts w:cstheme="minorHAnsi"/>
          <w:sz w:val="21"/>
          <w:szCs w:val="21"/>
        </w:rPr>
        <w:t>Rozliczenia prowadzone mają być wg jednostek / danych do przesyłania faktur.</w:t>
      </w:r>
    </w:p>
    <w:p w14:paraId="1A5A4164" w14:textId="38B94652" w:rsidR="00D2356D" w:rsidRPr="00D2356D" w:rsidRDefault="00812E4B" w:rsidP="00241510">
      <w:pPr>
        <w:tabs>
          <w:tab w:val="left" w:pos="284"/>
        </w:tabs>
        <w:spacing w:line="280" w:lineRule="atLeast"/>
        <w:ind w:left="360"/>
        <w:jc w:val="both"/>
        <w:rPr>
          <w:rFonts w:cstheme="minorHAnsi"/>
          <w:sz w:val="21"/>
          <w:szCs w:val="21"/>
        </w:rPr>
      </w:pPr>
      <w:r w:rsidRPr="00D2356D">
        <w:rPr>
          <w:rFonts w:cstheme="minorHAnsi"/>
          <w:sz w:val="21"/>
          <w:szCs w:val="21"/>
        </w:rPr>
        <w:t xml:space="preserve">Zamawiający </w:t>
      </w:r>
      <w:r w:rsidR="00D2356D" w:rsidRPr="00D2356D">
        <w:rPr>
          <w:rFonts w:cstheme="minorHAnsi"/>
          <w:sz w:val="21"/>
          <w:szCs w:val="21"/>
        </w:rPr>
        <w:t xml:space="preserve">wariantowo </w:t>
      </w:r>
      <w:r w:rsidRPr="00D2356D">
        <w:rPr>
          <w:rFonts w:cstheme="minorHAnsi"/>
          <w:sz w:val="21"/>
          <w:szCs w:val="21"/>
        </w:rPr>
        <w:t xml:space="preserve">wyraża zgodę na </w:t>
      </w:r>
      <w:r w:rsidR="00D2356D" w:rsidRPr="00D2356D">
        <w:rPr>
          <w:rFonts w:cstheme="minorHAnsi"/>
          <w:sz w:val="21"/>
          <w:szCs w:val="21"/>
        </w:rPr>
        <w:t>wystawianie faktury:</w:t>
      </w:r>
    </w:p>
    <w:p w14:paraId="28A254CD" w14:textId="73D86F99" w:rsidR="00D2356D" w:rsidRPr="00D2356D" w:rsidRDefault="00D2356D" w:rsidP="00D2356D">
      <w:pPr>
        <w:pStyle w:val="Akapitzlist"/>
        <w:numPr>
          <w:ilvl w:val="1"/>
          <w:numId w:val="57"/>
        </w:numPr>
        <w:spacing w:line="280" w:lineRule="atLeast"/>
        <w:ind w:left="709" w:hanging="425"/>
        <w:contextualSpacing/>
        <w:jc w:val="both"/>
        <w:textDirection w:val="btLr"/>
        <w:textAlignment w:val="top"/>
        <w:outlineLvl w:val="0"/>
        <w:rPr>
          <w:rFonts w:asciiTheme="minorHAnsi" w:hAnsiTheme="minorHAnsi" w:cstheme="minorHAnsi"/>
          <w:sz w:val="21"/>
          <w:szCs w:val="21"/>
        </w:rPr>
      </w:pPr>
      <w:r w:rsidRPr="00D2356D">
        <w:rPr>
          <w:rFonts w:asciiTheme="minorHAnsi" w:hAnsiTheme="minorHAnsi" w:cstheme="minorHAnsi"/>
          <w:sz w:val="21"/>
          <w:szCs w:val="21"/>
        </w:rPr>
        <w:t>w postaci papierowej i przekazywa</w:t>
      </w:r>
      <w:r>
        <w:rPr>
          <w:rFonts w:asciiTheme="minorHAnsi" w:hAnsiTheme="minorHAnsi" w:cstheme="minorHAnsi"/>
          <w:sz w:val="21"/>
          <w:szCs w:val="21"/>
        </w:rPr>
        <w:t xml:space="preserve">nie </w:t>
      </w:r>
      <w:r w:rsidRPr="00D2356D">
        <w:rPr>
          <w:rFonts w:asciiTheme="minorHAnsi" w:hAnsiTheme="minorHAnsi" w:cstheme="minorHAnsi"/>
          <w:sz w:val="21"/>
          <w:szCs w:val="21"/>
        </w:rPr>
        <w:t xml:space="preserve">na adres odbiorcy faktury zgodnie ze wskazaniem w </w:t>
      </w:r>
      <w:r w:rsidRPr="00D2356D">
        <w:rPr>
          <w:rFonts w:asciiTheme="minorHAnsi" w:hAnsiTheme="minorHAnsi" w:cstheme="minorHAnsi"/>
          <w:i/>
          <w:iCs/>
          <w:sz w:val="21"/>
          <w:szCs w:val="21"/>
        </w:rPr>
        <w:t>Załączniku nr 1</w:t>
      </w:r>
      <w:r w:rsidRPr="00D2356D">
        <w:rPr>
          <w:rFonts w:asciiTheme="minorHAnsi" w:hAnsiTheme="minorHAnsi" w:cstheme="minorHAnsi"/>
          <w:sz w:val="21"/>
          <w:szCs w:val="21"/>
        </w:rPr>
        <w:t xml:space="preserve"> do Umowy lub </w:t>
      </w:r>
    </w:p>
    <w:p w14:paraId="769BF1E5" w14:textId="5575256C" w:rsidR="00D2356D" w:rsidRPr="00D2356D" w:rsidRDefault="00D2356D" w:rsidP="00D2356D">
      <w:pPr>
        <w:pStyle w:val="Akapitzlist"/>
        <w:numPr>
          <w:ilvl w:val="1"/>
          <w:numId w:val="57"/>
        </w:numPr>
        <w:spacing w:line="280" w:lineRule="atLeast"/>
        <w:ind w:left="709" w:hanging="425"/>
        <w:contextualSpacing/>
        <w:jc w:val="both"/>
        <w:textDirection w:val="btLr"/>
        <w:textAlignment w:val="top"/>
        <w:outlineLvl w:val="0"/>
        <w:rPr>
          <w:rFonts w:asciiTheme="minorHAnsi" w:hAnsiTheme="minorHAnsi" w:cstheme="minorHAnsi"/>
          <w:sz w:val="21"/>
          <w:szCs w:val="21"/>
        </w:rPr>
      </w:pPr>
      <w:r w:rsidRPr="00D2356D">
        <w:rPr>
          <w:rFonts w:asciiTheme="minorHAnsi" w:hAnsiTheme="minorHAnsi" w:cstheme="minorHAnsi"/>
          <w:sz w:val="21"/>
          <w:szCs w:val="21"/>
        </w:rPr>
        <w:t>w postaci elektronicznej i przekazywa</w:t>
      </w:r>
      <w:r>
        <w:rPr>
          <w:rFonts w:asciiTheme="minorHAnsi" w:hAnsiTheme="minorHAnsi" w:cstheme="minorHAnsi"/>
          <w:sz w:val="21"/>
          <w:szCs w:val="21"/>
        </w:rPr>
        <w:t xml:space="preserve">nie </w:t>
      </w:r>
      <w:r w:rsidRPr="00D2356D">
        <w:rPr>
          <w:rFonts w:asciiTheme="minorHAnsi" w:hAnsiTheme="minorHAnsi" w:cstheme="minorHAnsi"/>
          <w:sz w:val="21"/>
          <w:szCs w:val="21"/>
        </w:rPr>
        <w:t xml:space="preserve">w postaci elektronicznej w formacie PDF na wskazane w </w:t>
      </w:r>
      <w:r w:rsidRPr="00D2356D">
        <w:rPr>
          <w:rFonts w:asciiTheme="minorHAnsi" w:hAnsiTheme="minorHAnsi" w:cstheme="minorHAnsi"/>
          <w:i/>
          <w:iCs/>
          <w:sz w:val="21"/>
          <w:szCs w:val="21"/>
        </w:rPr>
        <w:t>Załączniku do Umowy</w:t>
      </w:r>
      <w:r w:rsidRPr="00D2356D">
        <w:rPr>
          <w:rFonts w:asciiTheme="minorHAnsi" w:hAnsiTheme="minorHAnsi" w:cstheme="minorHAnsi"/>
          <w:sz w:val="21"/>
          <w:szCs w:val="21"/>
        </w:rPr>
        <w:t xml:space="preserve"> adresy e-mail.</w:t>
      </w:r>
    </w:p>
    <w:p w14:paraId="2363EB68" w14:textId="77777777" w:rsidR="00EF6902" w:rsidRPr="00561818" w:rsidRDefault="00075B74" w:rsidP="002230D7">
      <w:pPr>
        <w:numPr>
          <w:ilvl w:val="3"/>
          <w:numId w:val="46"/>
        </w:numPr>
        <w:tabs>
          <w:tab w:val="left" w:pos="284"/>
        </w:tabs>
        <w:spacing w:line="280" w:lineRule="atLeast"/>
        <w:jc w:val="both"/>
        <w:rPr>
          <w:rFonts w:cstheme="minorHAnsi"/>
          <w:sz w:val="21"/>
          <w:szCs w:val="21"/>
        </w:rPr>
      </w:pPr>
      <w:r w:rsidRPr="00561818">
        <w:rPr>
          <w:rFonts w:cstheme="minorHAnsi"/>
          <w:sz w:val="21"/>
          <w:szCs w:val="21"/>
        </w:rPr>
        <w:t>Rozliczenia za pobraną energię elektryczną odbywać się będą na podstawie danych o zużyciu energii elektrycznej udostępnionych wykonawcy przez OSD za dany okres rozliczeniowy. W odniesieniu do PPE gdzie odbiorcy posiadają status Prosumenta – z zastosowaniem</w:t>
      </w:r>
      <w:r w:rsidR="00EF6902" w:rsidRPr="00561818">
        <w:rPr>
          <w:rFonts w:cstheme="minorHAnsi"/>
          <w:sz w:val="21"/>
          <w:szCs w:val="21"/>
        </w:rPr>
        <w:t>:</w:t>
      </w:r>
    </w:p>
    <w:p w14:paraId="463F650A" w14:textId="015DA342" w:rsidR="00075B74" w:rsidRPr="00561818" w:rsidRDefault="00075B74" w:rsidP="002230D7">
      <w:pPr>
        <w:pStyle w:val="Akapitzlist"/>
        <w:numPr>
          <w:ilvl w:val="4"/>
          <w:numId w:val="46"/>
        </w:numPr>
        <w:tabs>
          <w:tab w:val="left" w:pos="284"/>
        </w:tabs>
        <w:spacing w:line="280" w:lineRule="atLeast"/>
        <w:ind w:left="426" w:hanging="284"/>
        <w:jc w:val="both"/>
        <w:rPr>
          <w:rFonts w:cstheme="minorHAnsi"/>
          <w:sz w:val="21"/>
          <w:szCs w:val="21"/>
        </w:rPr>
      </w:pPr>
      <w:r w:rsidRPr="00561818">
        <w:rPr>
          <w:rFonts w:cstheme="minorHAnsi"/>
          <w:sz w:val="21"/>
          <w:szCs w:val="21"/>
        </w:rPr>
        <w:t>systemu net-metering, tj. wykonawca będzie dokonywał rozliczenia ilości energii elektrycznej wprowadzonej do sieci OSD wobec ilości energii elektrycznej pobranej z tej sieci w celu jej zużycia na potrzeby własne przez Prosumenta wytwarzającego energię elektryczną w mikroinstalacji o łącznej mocy zainstalowanej elektrycznej:</w:t>
      </w:r>
    </w:p>
    <w:p w14:paraId="09140C46" w14:textId="48A27CD4" w:rsidR="00075B74" w:rsidRPr="00561818" w:rsidRDefault="00075B74" w:rsidP="00075B74">
      <w:pPr>
        <w:tabs>
          <w:tab w:val="left" w:pos="284"/>
        </w:tabs>
        <w:spacing w:line="280" w:lineRule="atLeast"/>
        <w:ind w:left="360"/>
        <w:jc w:val="both"/>
        <w:rPr>
          <w:rFonts w:cstheme="minorHAnsi"/>
          <w:sz w:val="21"/>
          <w:szCs w:val="21"/>
        </w:rPr>
      </w:pPr>
      <w:r w:rsidRPr="00561818">
        <w:rPr>
          <w:rFonts w:cstheme="minorHAnsi"/>
          <w:sz w:val="21"/>
          <w:szCs w:val="21"/>
        </w:rPr>
        <w:t>a) większej niż 10 kW – w stosunku ilościowym 1 do 0,7</w:t>
      </w:r>
    </w:p>
    <w:p w14:paraId="61279286" w14:textId="77777777" w:rsidR="00075B74" w:rsidRPr="00561818" w:rsidRDefault="00075B74" w:rsidP="00075B74">
      <w:pPr>
        <w:tabs>
          <w:tab w:val="left" w:pos="284"/>
        </w:tabs>
        <w:spacing w:line="280" w:lineRule="atLeast"/>
        <w:ind w:left="360"/>
        <w:jc w:val="both"/>
        <w:rPr>
          <w:rFonts w:cstheme="minorHAnsi"/>
          <w:sz w:val="21"/>
          <w:szCs w:val="21"/>
        </w:rPr>
      </w:pPr>
      <w:r w:rsidRPr="00561818">
        <w:rPr>
          <w:rFonts w:cstheme="minorHAnsi"/>
          <w:sz w:val="21"/>
          <w:szCs w:val="21"/>
        </w:rPr>
        <w:t>b) nie większej niż 10 kW – w stosunku ilościowym 1 do 0,8.</w:t>
      </w:r>
    </w:p>
    <w:p w14:paraId="5A7D2251" w14:textId="7A51D4CB" w:rsidR="00EF6902" w:rsidRPr="00561818" w:rsidRDefault="00EF6902" w:rsidP="00EF6902">
      <w:pPr>
        <w:tabs>
          <w:tab w:val="left" w:pos="284"/>
        </w:tabs>
        <w:spacing w:line="280" w:lineRule="atLeast"/>
        <w:ind w:left="284" w:hanging="142"/>
        <w:jc w:val="both"/>
        <w:rPr>
          <w:rFonts w:cstheme="minorHAnsi"/>
          <w:sz w:val="21"/>
          <w:szCs w:val="21"/>
        </w:rPr>
      </w:pPr>
      <w:r w:rsidRPr="00561818">
        <w:rPr>
          <w:rFonts w:cstheme="minorHAnsi"/>
          <w:sz w:val="21"/>
          <w:szCs w:val="21"/>
        </w:rPr>
        <w:t xml:space="preserve">2) </w:t>
      </w:r>
      <w:r w:rsidRPr="00561818">
        <w:rPr>
          <w:rFonts w:cstheme="minorHAnsi"/>
          <w:bCs/>
          <w:sz w:val="21"/>
          <w:szCs w:val="21"/>
        </w:rPr>
        <w:t>systemu net-biling</w:t>
      </w:r>
    </w:p>
    <w:p w14:paraId="3B571527" w14:textId="305D7B57" w:rsidR="00EF6902" w:rsidRPr="00561818" w:rsidRDefault="00EF6902" w:rsidP="00EF6902">
      <w:pPr>
        <w:tabs>
          <w:tab w:val="left" w:pos="284"/>
        </w:tabs>
        <w:spacing w:line="280" w:lineRule="atLeast"/>
        <w:ind w:left="284"/>
        <w:jc w:val="both"/>
        <w:rPr>
          <w:rFonts w:cstheme="minorHAnsi"/>
          <w:sz w:val="21"/>
          <w:szCs w:val="21"/>
        </w:rPr>
      </w:pPr>
      <w:r w:rsidRPr="00561818">
        <w:rPr>
          <w:rFonts w:cstheme="minorHAnsi"/>
          <w:sz w:val="21"/>
          <w:szCs w:val="21"/>
        </w:rPr>
        <w:t>1) Wartość energii elektrycznej wyznaczana będzie zgodnie z postanowieniami art. 4b Ustawy o OZE</w:t>
      </w:r>
    </w:p>
    <w:p w14:paraId="664E7050" w14:textId="09F698EC" w:rsidR="00706BCA" w:rsidRPr="00561818" w:rsidRDefault="00EF6902" w:rsidP="00EF6902">
      <w:pPr>
        <w:tabs>
          <w:tab w:val="left" w:pos="284"/>
        </w:tabs>
        <w:spacing w:line="280" w:lineRule="atLeast"/>
        <w:ind w:left="284"/>
        <w:jc w:val="both"/>
        <w:rPr>
          <w:rFonts w:cstheme="minorHAnsi"/>
          <w:sz w:val="21"/>
          <w:szCs w:val="21"/>
        </w:rPr>
      </w:pPr>
      <w:r w:rsidRPr="00561818">
        <w:rPr>
          <w:rFonts w:cstheme="minorHAnsi"/>
          <w:sz w:val="21"/>
          <w:szCs w:val="21"/>
        </w:rPr>
        <w:t>2) Wykonawca w celu prowadzenia rozliczeń według systemu net-billing prowadzić będzie konto dla Prosumenta energii odnawialnej, na którym ewidencjonowana będzie ilość energii elektrycznej i wartości energii elektrycznej oraz wynikająca z nich wartość środków należna Prosumentowi za energię elektryczną wprowadzoną do sieci - Depozyt Prosumencki. Kwota środków stanowiąca Depozyt Prosumencki może być rozliczana na koncie prosumenckim przez 12 miesięcy od dnia przypisania jej jako Depozyt Prosumencki na koncie Prosumenta. Wysokość ewentualnej nadpłaty (niewykorzystanej w okresie 12 miesięcy), zwracanej przez Wykonawcę, nie może przekroczyć 20% (dwudziestu procent) wartości energii elektrycznej wprowadzonej do sieci w miesiącu kalendarzowym, którego dotyczy zwrot nadpłaty.</w:t>
      </w:r>
    </w:p>
    <w:p w14:paraId="469877BF" w14:textId="56CAC9E9" w:rsidR="001B7AE7" w:rsidRPr="00180CF6" w:rsidRDefault="004442A8" w:rsidP="002230D7">
      <w:pPr>
        <w:pStyle w:val="Akapitzlist"/>
        <w:numPr>
          <w:ilvl w:val="3"/>
          <w:numId w:val="46"/>
        </w:numPr>
        <w:tabs>
          <w:tab w:val="left" w:pos="284"/>
          <w:tab w:val="left" w:pos="426"/>
        </w:tabs>
        <w:spacing w:line="280" w:lineRule="atLeast"/>
        <w:ind w:left="284" w:hanging="284"/>
        <w:jc w:val="both"/>
        <w:rPr>
          <w:rFonts w:asciiTheme="minorHAnsi" w:hAnsiTheme="minorHAnsi" w:cstheme="minorHAnsi"/>
          <w:sz w:val="21"/>
          <w:szCs w:val="21"/>
        </w:rPr>
      </w:pPr>
      <w:r w:rsidRPr="00180CF6">
        <w:rPr>
          <w:rFonts w:cstheme="minorHAnsi"/>
          <w:sz w:val="21"/>
          <w:szCs w:val="21"/>
        </w:rPr>
        <w:t>Dla potrzeb rozliczeń za pobraną energię elektryczną wykonawca posługiwać się będzie (jako wyjściową) ceną jednostkową netto.</w:t>
      </w:r>
    </w:p>
    <w:p w14:paraId="16905359" w14:textId="77777777" w:rsidR="000A6C36" w:rsidRDefault="000A6C36" w:rsidP="006E2D81">
      <w:pPr>
        <w:tabs>
          <w:tab w:val="left" w:pos="284"/>
        </w:tabs>
        <w:spacing w:line="280" w:lineRule="atLeast"/>
        <w:jc w:val="both"/>
        <w:rPr>
          <w:rFonts w:asciiTheme="minorHAnsi" w:hAnsiTheme="minorHAnsi" w:cstheme="minorHAnsi"/>
          <w:sz w:val="21"/>
          <w:szCs w:val="21"/>
        </w:rPr>
      </w:pPr>
    </w:p>
    <w:p w14:paraId="1C1280F4" w14:textId="77777777" w:rsidR="001B7AE7" w:rsidRPr="007A5765" w:rsidRDefault="004442A8" w:rsidP="006E2D81">
      <w:pPr>
        <w:pStyle w:val="Nagwek1"/>
        <w:spacing w:beforeAutospacing="0" w:afterAutospacing="0" w:line="280" w:lineRule="atLeast"/>
      </w:pPr>
      <w:bookmarkStart w:id="37" w:name="_Toc178834911"/>
      <w:r w:rsidRPr="007A5765">
        <w:t>POUCZENIE O ŚRODKACH OCHRONY PRAWNEJ PRZYSŁUGUJĄCYCH WYKONAWCY</w:t>
      </w:r>
      <w:bookmarkEnd w:id="37"/>
      <w:r w:rsidRPr="007A5765">
        <w:t xml:space="preserve"> </w:t>
      </w:r>
    </w:p>
    <w:p w14:paraId="0CE9D4D4" w14:textId="77777777" w:rsidR="001B7AE7" w:rsidRDefault="001B7AE7" w:rsidP="006E2D81">
      <w:pPr>
        <w:spacing w:line="280" w:lineRule="atLeast"/>
      </w:pPr>
    </w:p>
    <w:p w14:paraId="3CE7E386" w14:textId="69B444AA" w:rsidR="005403F6" w:rsidRDefault="005403F6" w:rsidP="006E2D81">
      <w:pPr>
        <w:numPr>
          <w:ilvl w:val="0"/>
          <w:numId w:val="4"/>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lastRenderedPageBreak/>
        <w:t xml:space="preserve">Środki ochrony prawnej przysługują wykonawcy, jeżeli ma lub miał interes w uzyskaniu zamówienia oraz poniósł lub może ponieść szkodę w wyniku naruszenia przez zamawiającego przepisów </w:t>
      </w:r>
      <w:r w:rsidR="00240E01">
        <w:rPr>
          <w:rFonts w:cstheme="minorHAnsi"/>
          <w:sz w:val="21"/>
          <w:szCs w:val="21"/>
        </w:rPr>
        <w:t>Ustawy</w:t>
      </w:r>
      <w:r>
        <w:rPr>
          <w:rFonts w:cstheme="minorHAnsi"/>
          <w:sz w:val="21"/>
          <w:szCs w:val="21"/>
        </w:rPr>
        <w:t>.</w:t>
      </w:r>
    </w:p>
    <w:p w14:paraId="27105EA1" w14:textId="7CCE1FD5" w:rsidR="005403F6" w:rsidRDefault="005403F6" w:rsidP="006E2D81">
      <w:pPr>
        <w:numPr>
          <w:ilvl w:val="0"/>
          <w:numId w:val="4"/>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 xml:space="preserve">Środki ochrony prawnej wobec ogłoszenia wszczynającego postępowanie o udzielenie zamówienia oraz dokumentów zamówienia przysługują również organizacjom wpisanym na listę, o której mowa w art. 469 </w:t>
      </w:r>
      <w:r w:rsidRPr="00B904CB">
        <w:rPr>
          <w:rFonts w:cstheme="minorHAnsi"/>
          <w:sz w:val="21"/>
          <w:szCs w:val="21"/>
        </w:rPr>
        <w:t>pkt 15</w:t>
      </w:r>
      <w:r w:rsidR="00B20056" w:rsidRPr="00B904CB">
        <w:rPr>
          <w:rFonts w:cstheme="minorHAnsi"/>
          <w:sz w:val="21"/>
          <w:szCs w:val="21"/>
        </w:rPr>
        <w:t xml:space="preserve"> </w:t>
      </w:r>
      <w:r w:rsidR="00240E01">
        <w:rPr>
          <w:rFonts w:cstheme="minorHAnsi"/>
          <w:sz w:val="21"/>
          <w:szCs w:val="21"/>
        </w:rPr>
        <w:t>Ustawy</w:t>
      </w:r>
      <w:r w:rsidRPr="00B904CB">
        <w:rPr>
          <w:rFonts w:cstheme="minorHAnsi"/>
          <w:sz w:val="21"/>
          <w:szCs w:val="21"/>
        </w:rPr>
        <w:t xml:space="preserve"> Pzp, oraz Rzecznikowi </w:t>
      </w:r>
      <w:r>
        <w:rPr>
          <w:rFonts w:cstheme="minorHAnsi"/>
          <w:sz w:val="21"/>
          <w:szCs w:val="21"/>
        </w:rPr>
        <w:t>Małych i Średnich Przedsiębiorców.</w:t>
      </w:r>
    </w:p>
    <w:p w14:paraId="3A0AFCE3" w14:textId="77777777" w:rsidR="005403F6" w:rsidRDefault="005403F6" w:rsidP="006E2D81">
      <w:pPr>
        <w:numPr>
          <w:ilvl w:val="0"/>
          <w:numId w:val="4"/>
        </w:numPr>
        <w:tabs>
          <w:tab w:val="left" w:pos="284"/>
          <w:tab w:val="left" w:pos="1701"/>
          <w:tab w:val="left" w:pos="4048"/>
        </w:tabs>
        <w:spacing w:line="280" w:lineRule="atLeast"/>
        <w:ind w:left="1701" w:hanging="1701"/>
        <w:jc w:val="both"/>
        <w:rPr>
          <w:rFonts w:asciiTheme="minorHAnsi" w:hAnsiTheme="minorHAnsi" w:cstheme="minorHAnsi"/>
          <w:sz w:val="21"/>
          <w:szCs w:val="21"/>
        </w:rPr>
      </w:pPr>
      <w:r>
        <w:rPr>
          <w:rFonts w:cstheme="minorHAnsi"/>
          <w:sz w:val="21"/>
          <w:szCs w:val="21"/>
        </w:rPr>
        <w:t>W postępowaniu odwołanie przysługuje na:</w:t>
      </w:r>
    </w:p>
    <w:p w14:paraId="5294655C" w14:textId="6FA5AC2B" w:rsidR="005403F6" w:rsidRDefault="005403F6" w:rsidP="006E2D81">
      <w:pPr>
        <w:numPr>
          <w:ilvl w:val="1"/>
          <w:numId w:val="5"/>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 xml:space="preserve">niezgodną z przepisami </w:t>
      </w:r>
      <w:r w:rsidR="00240E01">
        <w:rPr>
          <w:rFonts w:cstheme="minorHAnsi"/>
          <w:sz w:val="21"/>
          <w:szCs w:val="21"/>
        </w:rPr>
        <w:t>Ustawy</w:t>
      </w:r>
      <w:r>
        <w:rPr>
          <w:rFonts w:cstheme="minorHAnsi"/>
          <w:sz w:val="21"/>
          <w:szCs w:val="21"/>
        </w:rPr>
        <w:t xml:space="preserve"> czynność zamawiającego, podjętą w postępowaniu o udzielenie zamówienia, w tym na projektowane postanowienie umowy</w:t>
      </w:r>
    </w:p>
    <w:p w14:paraId="22014C8C" w14:textId="1F607CDB" w:rsidR="005403F6" w:rsidRDefault="005403F6" w:rsidP="006E2D81">
      <w:pPr>
        <w:numPr>
          <w:ilvl w:val="1"/>
          <w:numId w:val="5"/>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 xml:space="preserve">zaniechanie czynności w postępowaniu o udzielenie zamówienia, do której zamawiający był obowiązany na podstawie </w:t>
      </w:r>
      <w:r w:rsidR="00240E01">
        <w:rPr>
          <w:rFonts w:cstheme="minorHAnsi"/>
          <w:sz w:val="21"/>
          <w:szCs w:val="21"/>
        </w:rPr>
        <w:t>Ustawy</w:t>
      </w:r>
    </w:p>
    <w:p w14:paraId="26E24D56" w14:textId="77777777" w:rsidR="005403F6" w:rsidRDefault="005403F6" w:rsidP="006E2D81">
      <w:pPr>
        <w:numPr>
          <w:ilvl w:val="0"/>
          <w:numId w:val="4"/>
        </w:numPr>
        <w:tabs>
          <w:tab w:val="left" w:pos="284"/>
          <w:tab w:val="left" w:pos="4048"/>
        </w:tabs>
        <w:spacing w:line="280" w:lineRule="atLeast"/>
        <w:ind w:left="284" w:hanging="284"/>
        <w:jc w:val="both"/>
        <w:rPr>
          <w:rFonts w:asciiTheme="minorHAnsi" w:hAnsiTheme="minorHAnsi" w:cstheme="minorHAnsi"/>
          <w:sz w:val="21"/>
          <w:szCs w:val="21"/>
        </w:rPr>
      </w:pPr>
      <w:r>
        <w:rPr>
          <w:rFonts w:cstheme="minorHAnsi"/>
          <w:sz w:val="21"/>
          <w:szCs w:val="21"/>
        </w:rPr>
        <w:t>Odwołanie wnosi się do Prezesa Krajowej Izby Odwoławczej.</w:t>
      </w:r>
    </w:p>
    <w:p w14:paraId="52BD91BD" w14:textId="77777777" w:rsidR="005403F6" w:rsidRDefault="005403F6" w:rsidP="006E2D81">
      <w:pPr>
        <w:numPr>
          <w:ilvl w:val="0"/>
          <w:numId w:val="4"/>
        </w:numPr>
        <w:tabs>
          <w:tab w:val="left" w:pos="284"/>
          <w:tab w:val="left" w:pos="4048"/>
        </w:tabs>
        <w:spacing w:line="280" w:lineRule="atLeast"/>
        <w:ind w:left="284" w:hanging="284"/>
        <w:jc w:val="both"/>
        <w:rPr>
          <w:rFonts w:asciiTheme="minorHAnsi" w:hAnsiTheme="minorHAnsi" w:cstheme="minorHAnsi"/>
          <w:sz w:val="21"/>
          <w:szCs w:val="21"/>
        </w:rPr>
      </w:pPr>
      <w:r>
        <w:rPr>
          <w:rFonts w:cstheme="minorHAnsi"/>
          <w:sz w:val="21"/>
          <w:szCs w:val="21"/>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D8CF406" w14:textId="77777777" w:rsidR="005403F6" w:rsidRDefault="005403F6" w:rsidP="006E2D81">
      <w:pPr>
        <w:numPr>
          <w:ilvl w:val="0"/>
          <w:numId w:val="4"/>
        </w:numPr>
        <w:spacing w:line="280" w:lineRule="atLeast"/>
        <w:ind w:left="284" w:hanging="284"/>
        <w:jc w:val="both"/>
        <w:rPr>
          <w:rFonts w:asciiTheme="minorHAnsi" w:hAnsiTheme="minorHAnsi" w:cstheme="minorHAnsi"/>
          <w:sz w:val="21"/>
          <w:szCs w:val="21"/>
        </w:rPr>
      </w:pPr>
      <w:r>
        <w:rPr>
          <w:rFonts w:cstheme="minorHAnsi"/>
          <w:sz w:val="21"/>
          <w:szCs w:val="21"/>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37A6764" w14:textId="77777777" w:rsidR="005403F6" w:rsidRDefault="005403F6" w:rsidP="006E2D81">
      <w:pPr>
        <w:numPr>
          <w:ilvl w:val="0"/>
          <w:numId w:val="4"/>
        </w:numPr>
        <w:spacing w:line="280" w:lineRule="atLeast"/>
        <w:ind w:left="284" w:hanging="284"/>
        <w:jc w:val="both"/>
        <w:rPr>
          <w:rFonts w:asciiTheme="minorHAnsi" w:hAnsiTheme="minorHAnsi" w:cstheme="minorHAnsi"/>
          <w:sz w:val="21"/>
          <w:szCs w:val="21"/>
        </w:rPr>
      </w:pPr>
      <w:r>
        <w:rPr>
          <w:rFonts w:cstheme="minorHAnsi"/>
          <w:sz w:val="21"/>
          <w:szCs w:val="21"/>
        </w:rPr>
        <w:t xml:space="preserve">Odwołanie wnosi się w terminie: </w:t>
      </w:r>
    </w:p>
    <w:p w14:paraId="79DD3FAA" w14:textId="77777777" w:rsidR="005403F6" w:rsidRDefault="005403F6" w:rsidP="006E2D81">
      <w:pPr>
        <w:numPr>
          <w:ilvl w:val="2"/>
          <w:numId w:val="14"/>
        </w:numPr>
        <w:tabs>
          <w:tab w:val="left" w:pos="284"/>
        </w:tabs>
        <w:spacing w:line="280" w:lineRule="atLeast"/>
        <w:ind w:left="567" w:hanging="283"/>
        <w:jc w:val="both"/>
        <w:rPr>
          <w:rFonts w:asciiTheme="minorHAnsi" w:hAnsiTheme="minorHAnsi" w:cstheme="minorHAnsi"/>
          <w:sz w:val="21"/>
          <w:szCs w:val="21"/>
        </w:rPr>
      </w:pPr>
      <w:r>
        <w:rPr>
          <w:rFonts w:cstheme="minorHAnsi"/>
          <w:sz w:val="21"/>
          <w:szCs w:val="21"/>
        </w:rPr>
        <w:t xml:space="preserve">10 dni od dnia przekazania informacji o czynności zamawiającego stanowiącej podstawę jego wniesienia, jeżeli informacja została przekazana przy użyciu środków komunikacji elektronicznej </w:t>
      </w:r>
    </w:p>
    <w:p w14:paraId="37E062E1" w14:textId="77777777" w:rsidR="005403F6" w:rsidRDefault="005403F6" w:rsidP="006E2D81">
      <w:pPr>
        <w:numPr>
          <w:ilvl w:val="2"/>
          <w:numId w:val="14"/>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 xml:space="preserve">15 dni od dnia przekazania informacji o czynności zamawiającego stanowiącej podstawę jego wniesienia, jeżeli informacja została przekazana w sposób inny niż określony w pkt 1 </w:t>
      </w:r>
    </w:p>
    <w:p w14:paraId="363E30F9" w14:textId="77777777" w:rsidR="005403F6" w:rsidRDefault="005403F6" w:rsidP="006E2D81">
      <w:pPr>
        <w:numPr>
          <w:ilvl w:val="0"/>
          <w:numId w:val="4"/>
        </w:numPr>
        <w:spacing w:line="280" w:lineRule="atLeast"/>
        <w:ind w:left="284" w:hanging="284"/>
        <w:jc w:val="both"/>
        <w:rPr>
          <w:rFonts w:asciiTheme="minorHAnsi" w:hAnsiTheme="minorHAnsi" w:cstheme="minorHAnsi"/>
          <w:sz w:val="21"/>
          <w:szCs w:val="21"/>
        </w:rPr>
      </w:pPr>
      <w:r>
        <w:rPr>
          <w:rFonts w:cstheme="minorHAnsi"/>
          <w:sz w:val="21"/>
          <w:szCs w:val="21"/>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0AE99521" w14:textId="77777777" w:rsidR="005403F6" w:rsidRDefault="005403F6" w:rsidP="006E2D81">
      <w:pPr>
        <w:numPr>
          <w:ilvl w:val="0"/>
          <w:numId w:val="4"/>
        </w:numPr>
        <w:spacing w:line="280" w:lineRule="atLeast"/>
        <w:ind w:left="284" w:hanging="284"/>
        <w:jc w:val="both"/>
        <w:rPr>
          <w:rFonts w:asciiTheme="minorHAnsi" w:hAnsiTheme="minorHAnsi" w:cstheme="minorHAnsi"/>
          <w:sz w:val="21"/>
          <w:szCs w:val="21"/>
        </w:rPr>
      </w:pPr>
      <w:r>
        <w:rPr>
          <w:rFonts w:cstheme="minorHAnsi"/>
          <w:sz w:val="21"/>
          <w:szCs w:val="21"/>
        </w:rPr>
        <w:t>Odwołanie w przypadkach innych niż określone w ust. 7 i 8 wnosi się w terminie 10 dni od dnia, w którym powzięto lub przy zachowaniu należytej staranności można było powziąć wiadomość o okolicznościach stanowiących podstawę jego wniesienia.</w:t>
      </w:r>
    </w:p>
    <w:p w14:paraId="3E0AD035" w14:textId="77777777" w:rsidR="005403F6" w:rsidRDefault="005403F6" w:rsidP="006E2D81">
      <w:pPr>
        <w:numPr>
          <w:ilvl w:val="0"/>
          <w:numId w:val="4"/>
        </w:numPr>
        <w:spacing w:line="280" w:lineRule="atLeast"/>
        <w:ind w:left="284" w:hanging="426"/>
        <w:jc w:val="both"/>
        <w:rPr>
          <w:rFonts w:asciiTheme="minorHAnsi" w:hAnsiTheme="minorHAnsi" w:cstheme="minorHAnsi"/>
          <w:sz w:val="21"/>
          <w:szCs w:val="21"/>
        </w:rPr>
      </w:pPr>
      <w:r>
        <w:rPr>
          <w:rFonts w:cstheme="minorHAnsi"/>
          <w:sz w:val="21"/>
          <w:szCs w:val="21"/>
        </w:rPr>
        <w:t>J</w:t>
      </w:r>
      <w:r>
        <w:rPr>
          <w:rFonts w:cstheme="minorHAnsi"/>
          <w:sz w:val="21"/>
          <w:szCs w:val="21"/>
          <w:shd w:val="clear" w:color="auto" w:fill="FFFFFF"/>
        </w:rPr>
        <w:t>eżeli zamawiający mimo takiego obowiązku nie przesłał wykonawcy zawiadomienia o wyborze najkorzystniejszej oferty, odwołanie wnosi się nie później niż w terminie:</w:t>
      </w:r>
    </w:p>
    <w:p w14:paraId="3FE24417" w14:textId="77777777" w:rsidR="005403F6" w:rsidRDefault="005403F6" w:rsidP="006E2D81">
      <w:pPr>
        <w:numPr>
          <w:ilvl w:val="0"/>
          <w:numId w:val="15"/>
        </w:numPr>
        <w:shd w:val="clear" w:color="auto" w:fill="FFFFFF"/>
        <w:tabs>
          <w:tab w:val="left" w:pos="567"/>
          <w:tab w:val="left" w:pos="1701"/>
        </w:tabs>
        <w:spacing w:line="280" w:lineRule="atLeast"/>
        <w:ind w:left="567" w:hanging="283"/>
        <w:jc w:val="both"/>
        <w:rPr>
          <w:rFonts w:asciiTheme="minorHAnsi" w:hAnsiTheme="minorHAnsi" w:cstheme="minorHAnsi"/>
          <w:sz w:val="21"/>
          <w:szCs w:val="21"/>
        </w:rPr>
      </w:pPr>
      <w:r>
        <w:rPr>
          <w:rFonts w:cstheme="minorHAnsi"/>
          <w:sz w:val="21"/>
          <w:szCs w:val="21"/>
        </w:rPr>
        <w:t>30 dni od dnia publikacji w Dzienniku Urzędowym Unii Europejskiej ogłoszenia o udzieleniu zamówienia</w:t>
      </w:r>
    </w:p>
    <w:p w14:paraId="665B0117" w14:textId="77777777" w:rsidR="005403F6" w:rsidRDefault="005403F6" w:rsidP="006E2D81">
      <w:pPr>
        <w:numPr>
          <w:ilvl w:val="0"/>
          <w:numId w:val="15"/>
        </w:numPr>
        <w:shd w:val="clear" w:color="auto" w:fill="FFFFFF"/>
        <w:tabs>
          <w:tab w:val="left" w:pos="567"/>
          <w:tab w:val="left" w:pos="1701"/>
        </w:tabs>
        <w:spacing w:line="280" w:lineRule="atLeast"/>
        <w:ind w:left="567" w:hanging="283"/>
        <w:jc w:val="both"/>
        <w:rPr>
          <w:rFonts w:asciiTheme="minorHAnsi" w:hAnsiTheme="minorHAnsi" w:cstheme="minorHAnsi"/>
          <w:sz w:val="21"/>
          <w:szCs w:val="21"/>
        </w:rPr>
      </w:pPr>
      <w:r>
        <w:rPr>
          <w:rFonts w:cstheme="minorHAnsi"/>
          <w:sz w:val="21"/>
          <w:szCs w:val="21"/>
        </w:rPr>
        <w:t>6 miesięcy od dnia zawarcia umowy, jeżeli zamawiający nie opublikował w Dzienniku Urzędowym Unii Europejskiej ogłoszenia o udzieleniu zamówienia.</w:t>
      </w:r>
    </w:p>
    <w:p w14:paraId="5956933C" w14:textId="77777777" w:rsidR="00EC7B55" w:rsidRDefault="00EC7B55" w:rsidP="006E2D81">
      <w:pPr>
        <w:shd w:val="clear" w:color="auto" w:fill="FFFFFF"/>
        <w:tabs>
          <w:tab w:val="left" w:pos="567"/>
          <w:tab w:val="left" w:pos="1701"/>
        </w:tabs>
        <w:spacing w:line="280" w:lineRule="atLeast"/>
        <w:jc w:val="both"/>
        <w:rPr>
          <w:rFonts w:asciiTheme="minorHAnsi" w:hAnsiTheme="minorHAnsi" w:cstheme="minorHAnsi"/>
          <w:sz w:val="21"/>
          <w:szCs w:val="21"/>
        </w:rPr>
      </w:pPr>
    </w:p>
    <w:p w14:paraId="40ED639E" w14:textId="77777777" w:rsidR="001B7AE7" w:rsidRDefault="001B7AE7" w:rsidP="006E2D81">
      <w:pPr>
        <w:shd w:val="clear" w:color="auto" w:fill="FFFFFF"/>
        <w:tabs>
          <w:tab w:val="left" w:pos="567"/>
          <w:tab w:val="left" w:pos="1701"/>
        </w:tabs>
        <w:spacing w:line="280" w:lineRule="atLeast"/>
        <w:jc w:val="both"/>
        <w:rPr>
          <w:rFonts w:asciiTheme="minorHAnsi" w:hAnsiTheme="minorHAnsi" w:cstheme="minorHAnsi"/>
          <w:sz w:val="21"/>
          <w:szCs w:val="21"/>
        </w:rPr>
      </w:pPr>
    </w:p>
    <w:p w14:paraId="03CCB16E" w14:textId="77777777" w:rsidR="001B7AE7" w:rsidRPr="009C48EF" w:rsidRDefault="004442A8" w:rsidP="006E2D81">
      <w:pPr>
        <w:pStyle w:val="Nagwek1"/>
        <w:spacing w:beforeAutospacing="0" w:afterAutospacing="0" w:line="280" w:lineRule="atLeast"/>
      </w:pPr>
      <w:bookmarkStart w:id="38" w:name="_Toc178834912"/>
      <w:r w:rsidRPr="007A5765">
        <w:t>POSTANOWIENIA DODATKOWE</w:t>
      </w:r>
      <w:bookmarkEnd w:id="38"/>
      <w:r w:rsidRPr="007A5765">
        <w:t xml:space="preserve"> </w:t>
      </w:r>
    </w:p>
    <w:p w14:paraId="42CC3F95" w14:textId="77777777" w:rsidR="009C48EF" w:rsidRPr="007A5765" w:rsidRDefault="009C48EF" w:rsidP="006E2D81">
      <w:pPr>
        <w:pStyle w:val="Nagwek1"/>
        <w:numPr>
          <w:ilvl w:val="0"/>
          <w:numId w:val="0"/>
        </w:numPr>
        <w:spacing w:beforeAutospacing="0" w:afterAutospacing="0" w:line="280" w:lineRule="atLeast"/>
        <w:ind w:left="502"/>
      </w:pPr>
    </w:p>
    <w:p w14:paraId="749C94C5" w14:textId="77777777" w:rsidR="001B7AE7" w:rsidRPr="007720BB" w:rsidRDefault="004442A8" w:rsidP="002230D7">
      <w:pPr>
        <w:numPr>
          <w:ilvl w:val="3"/>
          <w:numId w:val="24"/>
        </w:numPr>
        <w:tabs>
          <w:tab w:val="left" w:pos="284"/>
        </w:tabs>
        <w:spacing w:line="280" w:lineRule="atLeast"/>
        <w:ind w:left="284" w:hanging="284"/>
        <w:jc w:val="both"/>
        <w:rPr>
          <w:rFonts w:asciiTheme="minorHAnsi" w:hAnsiTheme="minorHAnsi" w:cstheme="minorHAnsi"/>
          <w:sz w:val="21"/>
          <w:szCs w:val="21"/>
        </w:rPr>
      </w:pPr>
      <w:bookmarkStart w:id="39" w:name="_Hlk75780982"/>
      <w:bookmarkEnd w:id="39"/>
      <w:r w:rsidRPr="007720BB">
        <w:rPr>
          <w:rFonts w:cstheme="minorHAnsi"/>
          <w:sz w:val="21"/>
          <w:szCs w:val="21"/>
        </w:rPr>
        <w:t>Wykonawca odpowiada za działania, uchybienia, zaniedbania podwykonawcy, jak za swoje działania.</w:t>
      </w:r>
    </w:p>
    <w:p w14:paraId="360431F1" w14:textId="7318DFC6" w:rsidR="001B7AE7" w:rsidRPr="00DB353F" w:rsidRDefault="004442A8" w:rsidP="002230D7">
      <w:pPr>
        <w:numPr>
          <w:ilvl w:val="3"/>
          <w:numId w:val="24"/>
        </w:numPr>
        <w:tabs>
          <w:tab w:val="left" w:pos="284"/>
        </w:tabs>
        <w:spacing w:line="280" w:lineRule="atLeast"/>
        <w:ind w:left="284" w:hanging="284"/>
        <w:jc w:val="both"/>
        <w:rPr>
          <w:rFonts w:asciiTheme="minorHAnsi" w:hAnsiTheme="minorHAnsi" w:cstheme="minorHAnsi"/>
          <w:sz w:val="21"/>
          <w:szCs w:val="21"/>
        </w:rPr>
      </w:pPr>
      <w:r w:rsidRPr="007720BB">
        <w:rPr>
          <w:rFonts w:cstheme="minorHAnsi"/>
          <w:sz w:val="21"/>
          <w:szCs w:val="21"/>
        </w:rPr>
        <w:t>Zamawiający udzieli wyłonionemu w postępowaniu wykonawcy pełnomocnictwa do zgłoszenia w imieniu umowy</w:t>
      </w:r>
      <w:r w:rsidR="00C80B46">
        <w:rPr>
          <w:rFonts w:cstheme="minorHAnsi"/>
          <w:sz w:val="21"/>
          <w:szCs w:val="21"/>
        </w:rPr>
        <w:t xml:space="preserve"> i</w:t>
      </w:r>
      <w:r w:rsidRPr="007720BB">
        <w:rPr>
          <w:rFonts w:cstheme="minorHAnsi"/>
          <w:sz w:val="21"/>
          <w:szCs w:val="21"/>
        </w:rPr>
        <w:t xml:space="preserve"> reprezentowania w procesie zmiany sprzedawcy. Zamawiający dopuszcza udzielenie Pełnomocnictwa na wzorcu wykonawcy, pod warunkiem uprzedniego zaakceptowania treści upoważnienia.</w:t>
      </w:r>
    </w:p>
    <w:p w14:paraId="738481FC" w14:textId="77777777" w:rsidR="005E760C" w:rsidRPr="005C2267" w:rsidRDefault="005E760C" w:rsidP="002230D7">
      <w:pPr>
        <w:numPr>
          <w:ilvl w:val="3"/>
          <w:numId w:val="24"/>
        </w:numPr>
        <w:tabs>
          <w:tab w:val="left" w:pos="284"/>
        </w:tabs>
        <w:spacing w:line="280" w:lineRule="atLeast"/>
        <w:ind w:left="284" w:hanging="284"/>
        <w:jc w:val="both"/>
        <w:rPr>
          <w:rFonts w:asciiTheme="minorHAnsi" w:hAnsiTheme="minorHAnsi" w:cstheme="minorHAnsi"/>
          <w:sz w:val="21"/>
          <w:szCs w:val="21"/>
        </w:rPr>
      </w:pPr>
      <w:r w:rsidRPr="005C2267">
        <w:rPr>
          <w:rFonts w:cstheme="minorHAnsi"/>
          <w:sz w:val="21"/>
          <w:szCs w:val="21"/>
        </w:rPr>
        <w:t>Podpisanie umowy:</w:t>
      </w:r>
    </w:p>
    <w:p w14:paraId="6D5E0534" w14:textId="76EB755A" w:rsidR="00DB353F" w:rsidRPr="00FB6369" w:rsidRDefault="00B54D35" w:rsidP="008D6D8D">
      <w:pPr>
        <w:tabs>
          <w:tab w:val="left" w:pos="284"/>
        </w:tabs>
        <w:spacing w:line="280" w:lineRule="atLeast"/>
        <w:ind w:left="284"/>
        <w:jc w:val="both"/>
        <w:rPr>
          <w:rFonts w:asciiTheme="minorHAnsi" w:hAnsiTheme="minorHAnsi" w:cstheme="minorHAnsi"/>
          <w:sz w:val="21"/>
          <w:szCs w:val="21"/>
        </w:rPr>
      </w:pPr>
      <w:r w:rsidRPr="00561818">
        <w:rPr>
          <w:rFonts w:cstheme="minorHAnsi"/>
          <w:sz w:val="21"/>
          <w:szCs w:val="21"/>
        </w:rPr>
        <w:t>Zamawiający wyraża zgodę na zawarcie umowy drogą korespondencyjną</w:t>
      </w:r>
      <w:r w:rsidR="005E760C" w:rsidRPr="00561818">
        <w:rPr>
          <w:rFonts w:cstheme="minorHAnsi"/>
          <w:sz w:val="21"/>
          <w:szCs w:val="21"/>
        </w:rPr>
        <w:t>.</w:t>
      </w:r>
      <w:r w:rsidR="005E760C" w:rsidRPr="00FB6369">
        <w:rPr>
          <w:rFonts w:cstheme="minorHAnsi"/>
          <w:sz w:val="21"/>
          <w:szCs w:val="21"/>
        </w:rPr>
        <w:t xml:space="preserve"> </w:t>
      </w:r>
    </w:p>
    <w:p w14:paraId="1CBE5DDC" w14:textId="1F733B49" w:rsidR="001B7AE7" w:rsidRPr="007720BB" w:rsidRDefault="00785B3A" w:rsidP="002230D7">
      <w:pPr>
        <w:numPr>
          <w:ilvl w:val="3"/>
          <w:numId w:val="24"/>
        </w:numPr>
        <w:tabs>
          <w:tab w:val="left" w:pos="284"/>
        </w:tabs>
        <w:spacing w:line="280" w:lineRule="atLeast"/>
        <w:ind w:left="284" w:hanging="284"/>
        <w:jc w:val="both"/>
        <w:rPr>
          <w:rFonts w:asciiTheme="minorHAnsi" w:hAnsiTheme="minorHAnsi" w:cstheme="minorHAnsi"/>
          <w:color w:val="00B050"/>
          <w:sz w:val="21"/>
          <w:szCs w:val="21"/>
        </w:rPr>
      </w:pPr>
      <w:r w:rsidRPr="007720BB">
        <w:rPr>
          <w:rFonts w:cstheme="minorHAnsi"/>
          <w:sz w:val="21"/>
          <w:szCs w:val="21"/>
        </w:rPr>
        <w:t>Wraz z umową zamawiający przekaż</w:t>
      </w:r>
      <w:r w:rsidR="005E760C">
        <w:rPr>
          <w:rFonts w:cstheme="minorHAnsi"/>
          <w:sz w:val="21"/>
          <w:szCs w:val="21"/>
        </w:rPr>
        <w:t>e</w:t>
      </w:r>
      <w:r w:rsidRPr="007720BB">
        <w:rPr>
          <w:rFonts w:cstheme="minorHAnsi"/>
          <w:sz w:val="21"/>
          <w:szCs w:val="21"/>
        </w:rPr>
        <w:t xml:space="preserve"> wykonawcy dokumenty rejestrowe oraz dokumenty potwierdzające umocowanie do działania w imieniu (zamawiającego)</w:t>
      </w:r>
      <w:r w:rsidR="00812E4B">
        <w:rPr>
          <w:rFonts w:cstheme="minorHAnsi"/>
          <w:sz w:val="21"/>
          <w:szCs w:val="21"/>
        </w:rPr>
        <w:t xml:space="preserve"> </w:t>
      </w:r>
      <w:r w:rsidR="00812E4B" w:rsidRPr="00812E4B">
        <w:rPr>
          <w:rFonts w:cstheme="minorHAnsi"/>
          <w:sz w:val="21"/>
          <w:szCs w:val="21"/>
        </w:rPr>
        <w:t>odbiorcy</w:t>
      </w:r>
      <w:r w:rsidR="004C5EE5" w:rsidRPr="007720BB">
        <w:rPr>
          <w:rFonts w:cstheme="minorHAnsi"/>
          <w:sz w:val="21"/>
          <w:szCs w:val="21"/>
        </w:rPr>
        <w:t>.</w:t>
      </w:r>
    </w:p>
    <w:p w14:paraId="1728F913" w14:textId="74FB1B4B" w:rsidR="00F802E9" w:rsidRPr="00DB353F" w:rsidRDefault="004442A8" w:rsidP="002230D7">
      <w:pPr>
        <w:numPr>
          <w:ilvl w:val="3"/>
          <w:numId w:val="24"/>
        </w:numPr>
        <w:tabs>
          <w:tab w:val="left" w:pos="284"/>
        </w:tabs>
        <w:spacing w:line="280" w:lineRule="atLeast"/>
        <w:ind w:left="284" w:hanging="284"/>
        <w:jc w:val="both"/>
        <w:rPr>
          <w:rFonts w:asciiTheme="minorHAnsi" w:hAnsiTheme="minorHAnsi" w:cstheme="minorHAnsi"/>
          <w:sz w:val="21"/>
          <w:szCs w:val="21"/>
        </w:rPr>
      </w:pPr>
      <w:r w:rsidRPr="007720BB">
        <w:rPr>
          <w:rFonts w:cstheme="minorHAnsi"/>
          <w:sz w:val="21"/>
          <w:szCs w:val="21"/>
        </w:rPr>
        <w:lastRenderedPageBreak/>
        <w:t>Wymagane przez OSD dane do zmiany sprzedawcy</w:t>
      </w:r>
      <w:r w:rsidR="00EC7B55" w:rsidRPr="007720BB">
        <w:rPr>
          <w:rFonts w:cstheme="minorHAnsi"/>
          <w:sz w:val="21"/>
          <w:szCs w:val="21"/>
        </w:rPr>
        <w:t xml:space="preserve"> </w:t>
      </w:r>
      <w:r w:rsidRPr="007720BB">
        <w:rPr>
          <w:rFonts w:cstheme="minorHAnsi"/>
          <w:sz w:val="21"/>
          <w:szCs w:val="21"/>
        </w:rPr>
        <w:t>przekazane zostaną nie później niż w dniu zawarcia umowy w formie tabelarycznej w wersji edytowalnej na wskazan</w:t>
      </w:r>
      <w:r w:rsidR="00DB353F">
        <w:rPr>
          <w:rFonts w:cstheme="minorHAnsi"/>
          <w:sz w:val="21"/>
          <w:szCs w:val="21"/>
        </w:rPr>
        <w:t>y przez wykonawcę adres e-mai</w:t>
      </w:r>
      <w:r w:rsidR="00DB353F" w:rsidRPr="00DB353F">
        <w:rPr>
          <w:rFonts w:cstheme="minorHAnsi"/>
          <w:sz w:val="21"/>
          <w:szCs w:val="21"/>
        </w:rPr>
        <w:t>l</w:t>
      </w:r>
      <w:r w:rsidR="00F802E9" w:rsidRPr="00DB353F">
        <w:rPr>
          <w:rFonts w:cstheme="minorHAnsi"/>
          <w:sz w:val="21"/>
          <w:szCs w:val="21"/>
        </w:rPr>
        <w:t>.</w:t>
      </w:r>
    </w:p>
    <w:p w14:paraId="254A3BDA" w14:textId="1F8EED6B" w:rsidR="007720BB" w:rsidRPr="00FE40BA" w:rsidRDefault="007720BB" w:rsidP="002230D7">
      <w:pPr>
        <w:numPr>
          <w:ilvl w:val="3"/>
          <w:numId w:val="24"/>
        </w:numPr>
        <w:tabs>
          <w:tab w:val="left" w:pos="284"/>
        </w:tabs>
        <w:spacing w:line="280" w:lineRule="atLeast"/>
        <w:ind w:left="284" w:hanging="284"/>
        <w:jc w:val="both"/>
        <w:rPr>
          <w:rFonts w:asciiTheme="minorHAnsi" w:hAnsiTheme="minorHAnsi" w:cstheme="minorHAnsi"/>
          <w:sz w:val="21"/>
          <w:szCs w:val="21"/>
        </w:rPr>
      </w:pPr>
      <w:r w:rsidRPr="004E7B57">
        <w:rPr>
          <w:rFonts w:cs="Calibri"/>
          <w:sz w:val="21"/>
          <w:szCs w:val="21"/>
        </w:rPr>
        <w:t xml:space="preserve">Wykonawca dokona zgłoszenia umów do OSD wyłącznie w oparciu o dane przekazane przez </w:t>
      </w:r>
      <w:r w:rsidR="00F0535C" w:rsidRPr="00FE40BA">
        <w:rPr>
          <w:rFonts w:cs="Calibri"/>
          <w:sz w:val="21"/>
          <w:szCs w:val="21"/>
        </w:rPr>
        <w:t>Zamawiającego</w:t>
      </w:r>
      <w:r w:rsidRPr="00FE40BA">
        <w:rPr>
          <w:rFonts w:cs="Calibri"/>
          <w:sz w:val="21"/>
          <w:szCs w:val="21"/>
        </w:rPr>
        <w:t xml:space="preserve">. </w:t>
      </w:r>
    </w:p>
    <w:p w14:paraId="5DFBF0F5" w14:textId="77777777" w:rsidR="001B7AE7" w:rsidRPr="00C858F6" w:rsidRDefault="004442A8" w:rsidP="002230D7">
      <w:pPr>
        <w:numPr>
          <w:ilvl w:val="3"/>
          <w:numId w:val="24"/>
        </w:numPr>
        <w:spacing w:line="280" w:lineRule="atLeast"/>
        <w:ind w:left="284" w:hanging="284"/>
        <w:jc w:val="both"/>
        <w:rPr>
          <w:rFonts w:asciiTheme="minorHAnsi" w:hAnsiTheme="minorHAnsi" w:cstheme="minorHAnsi"/>
          <w:color w:val="000000"/>
          <w:sz w:val="21"/>
          <w:szCs w:val="21"/>
        </w:rPr>
      </w:pPr>
      <w:r w:rsidRPr="007720BB">
        <w:rPr>
          <w:rFonts w:cstheme="minorHAnsi"/>
          <w:color w:val="000000"/>
          <w:sz w:val="21"/>
          <w:szCs w:val="21"/>
        </w:rPr>
        <w:t>Załączniki wymienione w SWZ stanowią jej treść.</w:t>
      </w:r>
    </w:p>
    <w:p w14:paraId="21B7AAE3" w14:textId="77777777" w:rsidR="00975A9D" w:rsidRDefault="00975A9D" w:rsidP="006E2D81">
      <w:pPr>
        <w:spacing w:line="280" w:lineRule="atLeast"/>
        <w:jc w:val="both"/>
        <w:rPr>
          <w:rFonts w:asciiTheme="minorHAnsi" w:hAnsiTheme="minorHAnsi" w:cstheme="minorHAnsi"/>
          <w:color w:val="000000"/>
          <w:sz w:val="21"/>
          <w:szCs w:val="21"/>
        </w:rPr>
      </w:pPr>
    </w:p>
    <w:p w14:paraId="36B5804A" w14:textId="77777777" w:rsidR="001B7AE7" w:rsidRPr="007A5765" w:rsidRDefault="004442A8" w:rsidP="006E2D81">
      <w:pPr>
        <w:pStyle w:val="Nagwek1"/>
        <w:spacing w:beforeAutospacing="0" w:afterAutospacing="0" w:line="280" w:lineRule="atLeast"/>
      </w:pPr>
      <w:bookmarkStart w:id="40" w:name="_Toc178834913"/>
      <w:r w:rsidRPr="007A5765">
        <w:t>OCHRONA DANYCH OSOBOWYCH</w:t>
      </w:r>
      <w:bookmarkEnd w:id="40"/>
      <w:r w:rsidRPr="007A5765">
        <w:t xml:space="preserve"> </w:t>
      </w:r>
    </w:p>
    <w:p w14:paraId="6C077A03" w14:textId="77777777" w:rsidR="001B7AE7" w:rsidRDefault="001B7AE7" w:rsidP="006E2D81">
      <w:pPr>
        <w:spacing w:line="280" w:lineRule="atLeast"/>
      </w:pPr>
    </w:p>
    <w:p w14:paraId="09CC320F" w14:textId="77777777" w:rsidR="007F72DF" w:rsidRPr="006053BA" w:rsidRDefault="007F72DF" w:rsidP="006E2D81">
      <w:pPr>
        <w:suppressAutoHyphens w:val="0"/>
        <w:spacing w:line="280" w:lineRule="atLeast"/>
        <w:jc w:val="both"/>
        <w:rPr>
          <w:rFonts w:eastAsia="Calibri" w:cs="Calibri"/>
          <w:sz w:val="21"/>
          <w:szCs w:val="21"/>
          <w:lang w:eastAsia="en-US"/>
        </w:rPr>
      </w:pPr>
      <w:r w:rsidRPr="006053BA">
        <w:rPr>
          <w:rFonts w:eastAsia="Calibri" w:cs="Calibri"/>
          <w:sz w:val="21"/>
          <w:szCs w:val="21"/>
          <w:lang w:eastAsia="en-US"/>
        </w:rPr>
        <w:t xml:space="preserve">Zgodnie z art. 13 RODO zamawiający  informuje, że: </w:t>
      </w:r>
    </w:p>
    <w:p w14:paraId="79A93101" w14:textId="7B9D5F21" w:rsidR="007F72DF" w:rsidRPr="00812E4B" w:rsidRDefault="007F72DF" w:rsidP="002230D7">
      <w:pPr>
        <w:numPr>
          <w:ilvl w:val="0"/>
          <w:numId w:val="44"/>
        </w:numPr>
        <w:suppressAutoHyphens w:val="0"/>
        <w:spacing w:line="280" w:lineRule="atLeast"/>
        <w:ind w:left="284" w:hanging="284"/>
        <w:contextualSpacing/>
        <w:jc w:val="both"/>
        <w:rPr>
          <w:color w:val="7030A0"/>
          <w:sz w:val="21"/>
          <w:szCs w:val="21"/>
        </w:rPr>
      </w:pPr>
      <w:r w:rsidRPr="006053BA">
        <w:rPr>
          <w:rFonts w:eastAsia="Calibri" w:cs="Calibri"/>
          <w:sz w:val="21"/>
          <w:szCs w:val="21"/>
          <w:lang w:eastAsia="en-US"/>
        </w:rPr>
        <w:t>Administratorem Państwa danych osobowych jest:</w:t>
      </w:r>
      <w:r w:rsidRPr="00473E69">
        <w:rPr>
          <w:rFonts w:eastAsia="Calibri" w:cs="Calibri"/>
          <w:sz w:val="21"/>
          <w:szCs w:val="21"/>
          <w:lang w:eastAsia="en-US"/>
        </w:rPr>
        <w:t xml:space="preserve"> </w:t>
      </w:r>
      <w:r w:rsidR="00812E4B" w:rsidRPr="00473E69">
        <w:rPr>
          <w:sz w:val="21"/>
          <w:szCs w:val="21"/>
        </w:rPr>
        <w:t>Starosta Włocławski z siedzibą w Starostwie Powiatowym we Włocławku, ul. Cyganka 28, 87-800 Włocławek (tel. 54 230-46-00, e-mail: starostwo@powiat.wloclawski.pl).</w:t>
      </w:r>
    </w:p>
    <w:p w14:paraId="6AC9DF1C" w14:textId="654C5852" w:rsidR="007F72DF" w:rsidRPr="00812E4B" w:rsidRDefault="007F72DF" w:rsidP="002230D7">
      <w:pPr>
        <w:numPr>
          <w:ilvl w:val="0"/>
          <w:numId w:val="44"/>
        </w:numPr>
        <w:suppressAutoHyphens w:val="0"/>
        <w:spacing w:line="280" w:lineRule="atLeast"/>
        <w:ind w:left="284" w:hanging="284"/>
        <w:contextualSpacing/>
        <w:jc w:val="both"/>
        <w:rPr>
          <w:color w:val="7030A0"/>
          <w:sz w:val="21"/>
          <w:szCs w:val="21"/>
        </w:rPr>
      </w:pPr>
      <w:r w:rsidRPr="006053BA">
        <w:rPr>
          <w:rFonts w:eastAsia="Calibri" w:cs="Calibri"/>
          <w:sz w:val="21"/>
          <w:szCs w:val="21"/>
          <w:lang w:eastAsia="en-US"/>
        </w:rPr>
        <w:t>W sprawach związanych z ochroną Państwa danych osobowych proszę kontaktować się z Inspektorem Ochrony Danych Osobowych</w:t>
      </w:r>
      <w:r w:rsidR="00DB353F" w:rsidRPr="006053BA">
        <w:rPr>
          <w:color w:val="000000"/>
          <w:sz w:val="21"/>
          <w:szCs w:val="21"/>
        </w:rPr>
        <w:t xml:space="preserve"> </w:t>
      </w:r>
      <w:r w:rsidR="00812E4B" w:rsidRPr="00473E69">
        <w:rPr>
          <w:rFonts w:eastAsia="Calibri" w:cs="Calibri"/>
          <w:color w:val="212121"/>
          <w:sz w:val="21"/>
          <w:szCs w:val="21"/>
          <w:lang w:eastAsia="en-US"/>
        </w:rPr>
        <w:t>pod numerem telefonu 54 230-46-60, e-mail: iod@powiat.wloclawski.pl lub pisemnie na adres siedziby, wskazany w pkt 1</w:t>
      </w:r>
      <w:r w:rsidR="005E760C" w:rsidRPr="00473E69">
        <w:rPr>
          <w:b/>
          <w:bCs/>
          <w:color w:val="212121"/>
          <w:sz w:val="21"/>
          <w:szCs w:val="21"/>
        </w:rPr>
        <w:t xml:space="preserve">. </w:t>
      </w:r>
      <w:r w:rsidR="00ED2F16" w:rsidRPr="00473E69">
        <w:rPr>
          <w:rFonts w:eastAsia="Calibri" w:cs="Calibri"/>
          <w:color w:val="212121"/>
          <w:sz w:val="21"/>
          <w:szCs w:val="21"/>
          <w:lang w:eastAsia="en-US"/>
        </w:rPr>
        <w:t xml:space="preserve"> </w:t>
      </w:r>
    </w:p>
    <w:p w14:paraId="5D8116CD" w14:textId="50F99E79" w:rsidR="007F72DF" w:rsidRPr="006053BA" w:rsidRDefault="007F72DF" w:rsidP="002230D7">
      <w:pPr>
        <w:numPr>
          <w:ilvl w:val="0"/>
          <w:numId w:val="44"/>
        </w:numPr>
        <w:suppressAutoHyphens w:val="0"/>
        <w:spacing w:line="280" w:lineRule="atLeast"/>
        <w:ind w:left="284" w:hanging="284"/>
        <w:contextualSpacing/>
        <w:jc w:val="both"/>
        <w:rPr>
          <w:rFonts w:eastAsia="Calibri" w:cs="Calibri"/>
          <w:sz w:val="21"/>
          <w:szCs w:val="21"/>
          <w:lang w:eastAsia="en-US"/>
        </w:rPr>
      </w:pPr>
      <w:r w:rsidRPr="006053BA">
        <w:rPr>
          <w:rFonts w:eastAsia="Calibri" w:cs="Calibri"/>
          <w:sz w:val="21"/>
          <w:szCs w:val="21"/>
          <w:lang w:eastAsia="en-US"/>
        </w:rPr>
        <w:t xml:space="preserve">Państwa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 – w oparciu o przepisy </w:t>
      </w:r>
      <w:r w:rsidR="00240E01" w:rsidRPr="006053BA">
        <w:rPr>
          <w:rFonts w:eastAsia="Calibri" w:cs="Calibri"/>
          <w:sz w:val="21"/>
          <w:szCs w:val="21"/>
          <w:lang w:eastAsia="en-US"/>
        </w:rPr>
        <w:t>Ustawy</w:t>
      </w:r>
      <w:r w:rsidRPr="006053BA">
        <w:rPr>
          <w:rFonts w:eastAsia="Calibri" w:cs="Calibri"/>
          <w:sz w:val="21"/>
          <w:szCs w:val="21"/>
          <w:lang w:eastAsia="en-US"/>
        </w:rPr>
        <w:t xml:space="preserve"> Prawo zamówień publicznych oraz aktów wykonawczych do </w:t>
      </w:r>
      <w:r w:rsidR="00240E01" w:rsidRPr="006053BA">
        <w:rPr>
          <w:rFonts w:eastAsia="Calibri" w:cs="Calibri"/>
          <w:sz w:val="21"/>
          <w:szCs w:val="21"/>
          <w:lang w:eastAsia="en-US"/>
        </w:rPr>
        <w:t>Ustawy</w:t>
      </w:r>
      <w:r w:rsidRPr="006053BA">
        <w:rPr>
          <w:rFonts w:eastAsia="Calibri" w:cs="Calibri"/>
          <w:sz w:val="21"/>
          <w:szCs w:val="21"/>
          <w:lang w:eastAsia="en-US"/>
        </w:rPr>
        <w:t xml:space="preserve"> Pzp.</w:t>
      </w:r>
    </w:p>
    <w:p w14:paraId="3C54AA63" w14:textId="4D3DAD32" w:rsidR="007F72DF" w:rsidRPr="006053BA" w:rsidRDefault="007F72DF" w:rsidP="002230D7">
      <w:pPr>
        <w:numPr>
          <w:ilvl w:val="0"/>
          <w:numId w:val="44"/>
        </w:numPr>
        <w:suppressAutoHyphens w:val="0"/>
        <w:spacing w:line="280" w:lineRule="atLeast"/>
        <w:ind w:left="284" w:hanging="284"/>
        <w:jc w:val="both"/>
        <w:rPr>
          <w:rFonts w:eastAsia="Calibri" w:cs="Calibri"/>
          <w:sz w:val="21"/>
          <w:szCs w:val="21"/>
          <w:lang w:eastAsia="en-US"/>
        </w:rPr>
      </w:pPr>
      <w:r w:rsidRPr="006053BA">
        <w:rPr>
          <w:rFonts w:eastAsia="Calibri" w:cs="Calibri"/>
          <w:sz w:val="21"/>
          <w:szCs w:val="21"/>
          <w:lang w:eastAsia="en-US"/>
        </w:rPr>
        <w:t xml:space="preserve">Odbiorcami Państwa danych osobowych będą osoby lub podmioty, którym udostępniona zostanie dokumentacja postępowania w oparciu o art. 18 oraz art. 74 </w:t>
      </w:r>
      <w:r w:rsidR="00240E01" w:rsidRPr="006053BA">
        <w:rPr>
          <w:rFonts w:eastAsia="Calibri" w:cs="Calibri"/>
          <w:sz w:val="21"/>
          <w:szCs w:val="21"/>
          <w:lang w:eastAsia="en-US"/>
        </w:rPr>
        <w:t>Ustawy</w:t>
      </w:r>
      <w:r w:rsidRPr="006053BA">
        <w:rPr>
          <w:rFonts w:eastAsia="Calibri" w:cs="Calibri"/>
          <w:sz w:val="21"/>
          <w:szCs w:val="21"/>
          <w:lang w:eastAsia="en-US"/>
        </w:rPr>
        <w:t xml:space="preserve"> Pzp.</w:t>
      </w:r>
    </w:p>
    <w:p w14:paraId="171971BB" w14:textId="3961711F" w:rsidR="007F72DF" w:rsidRPr="006053BA" w:rsidRDefault="007F72DF" w:rsidP="002230D7">
      <w:pPr>
        <w:numPr>
          <w:ilvl w:val="0"/>
          <w:numId w:val="44"/>
        </w:numPr>
        <w:suppressAutoHyphens w:val="0"/>
        <w:spacing w:line="280" w:lineRule="atLeast"/>
        <w:ind w:left="284" w:hanging="284"/>
        <w:contextualSpacing/>
        <w:jc w:val="both"/>
        <w:rPr>
          <w:rFonts w:eastAsia="Calibri" w:cs="Calibri"/>
          <w:sz w:val="21"/>
          <w:szCs w:val="21"/>
          <w:lang w:eastAsia="en-US"/>
        </w:rPr>
      </w:pPr>
      <w:r w:rsidRPr="006053BA">
        <w:rPr>
          <w:rFonts w:eastAsia="Calibri" w:cs="Calibri"/>
          <w:sz w:val="21"/>
          <w:szCs w:val="21"/>
          <w:lang w:eastAsia="en-US"/>
        </w:rPr>
        <w:t xml:space="preserve">Państwa dane osobowe będą przechowywane, zgodnie z art. 78 ust. 1 </w:t>
      </w:r>
      <w:r w:rsidR="00240E01" w:rsidRPr="006053BA">
        <w:rPr>
          <w:rFonts w:eastAsia="Calibri" w:cs="Calibri"/>
          <w:sz w:val="21"/>
          <w:szCs w:val="21"/>
          <w:lang w:eastAsia="en-US"/>
        </w:rPr>
        <w:t>Ustawy</w:t>
      </w:r>
      <w:r w:rsidRPr="006053BA">
        <w:rPr>
          <w:rFonts w:eastAsia="Calibri" w:cs="Calibri"/>
          <w:sz w:val="21"/>
          <w:szCs w:val="21"/>
          <w:lang w:eastAsia="en-US"/>
        </w:rPr>
        <w:t xml:space="preserve"> Pzp, przez okres 4 lat od dnia zakończenia postępowania o udzielenie zamówienia, a jeżeli czas trwania umowy przekracza 4 lata, okres przechowywania obejmuje cały czas trwania umowy. </w:t>
      </w:r>
    </w:p>
    <w:p w14:paraId="462CDDA3" w14:textId="079A4E87" w:rsidR="007F72DF" w:rsidRPr="006053BA" w:rsidRDefault="007F72DF" w:rsidP="002230D7">
      <w:pPr>
        <w:numPr>
          <w:ilvl w:val="0"/>
          <w:numId w:val="44"/>
        </w:numPr>
        <w:suppressAutoHyphens w:val="0"/>
        <w:spacing w:line="280" w:lineRule="atLeast"/>
        <w:ind w:left="284" w:hanging="284"/>
        <w:jc w:val="both"/>
        <w:rPr>
          <w:rFonts w:eastAsia="Calibri" w:cs="Calibri"/>
          <w:sz w:val="21"/>
          <w:szCs w:val="21"/>
          <w:lang w:eastAsia="en-US"/>
        </w:rPr>
      </w:pPr>
      <w:r w:rsidRPr="006053BA">
        <w:rPr>
          <w:rFonts w:eastAsia="Calibri" w:cs="Calibri"/>
          <w:sz w:val="21"/>
          <w:szCs w:val="21"/>
          <w:lang w:eastAsia="en-US"/>
        </w:rPr>
        <w:t xml:space="preserve">Obowiązek podania przez Państwa danych osobowych bezpośrednio Państwa dotyczących jest wymogiem ustawowym określonym w przepisach </w:t>
      </w:r>
      <w:r w:rsidR="00240E01" w:rsidRPr="006053BA">
        <w:rPr>
          <w:rFonts w:eastAsia="Calibri" w:cs="Calibri"/>
          <w:sz w:val="21"/>
          <w:szCs w:val="21"/>
          <w:lang w:eastAsia="en-US"/>
        </w:rPr>
        <w:t xml:space="preserve">Ustawy </w:t>
      </w:r>
      <w:r w:rsidRPr="006053BA">
        <w:rPr>
          <w:rFonts w:eastAsia="Calibri" w:cs="Calibri"/>
          <w:sz w:val="21"/>
          <w:szCs w:val="21"/>
          <w:lang w:eastAsia="en-US"/>
        </w:rPr>
        <w:t xml:space="preserve">Pzp, związanym z udziałem w postępowaniu o udzielenie zamówienia publicznego; konsekwencje niepodania określonych danych wynikają z </w:t>
      </w:r>
      <w:r w:rsidR="00240E01" w:rsidRPr="006053BA">
        <w:rPr>
          <w:rFonts w:eastAsia="Calibri" w:cs="Calibri"/>
          <w:sz w:val="21"/>
          <w:szCs w:val="21"/>
          <w:lang w:eastAsia="en-US"/>
        </w:rPr>
        <w:t>Ustawy</w:t>
      </w:r>
      <w:r w:rsidRPr="006053BA">
        <w:rPr>
          <w:rFonts w:eastAsia="Calibri" w:cs="Calibri"/>
          <w:sz w:val="21"/>
          <w:szCs w:val="21"/>
          <w:lang w:eastAsia="en-US"/>
        </w:rPr>
        <w:t xml:space="preserve"> Pzp.</w:t>
      </w:r>
    </w:p>
    <w:p w14:paraId="423F93BA" w14:textId="77777777" w:rsidR="007F72DF" w:rsidRPr="006053BA" w:rsidRDefault="007F72DF" w:rsidP="002230D7">
      <w:pPr>
        <w:numPr>
          <w:ilvl w:val="0"/>
          <w:numId w:val="44"/>
        </w:numPr>
        <w:suppressAutoHyphens w:val="0"/>
        <w:spacing w:line="280" w:lineRule="atLeast"/>
        <w:ind w:left="284" w:hanging="284"/>
        <w:jc w:val="both"/>
        <w:rPr>
          <w:rFonts w:eastAsia="Calibri" w:cs="Calibri"/>
          <w:sz w:val="21"/>
          <w:szCs w:val="21"/>
          <w:lang w:eastAsia="en-US"/>
        </w:rPr>
      </w:pPr>
      <w:r w:rsidRPr="006053BA">
        <w:rPr>
          <w:rFonts w:eastAsia="Calibri" w:cs="Calibri"/>
          <w:sz w:val="21"/>
          <w:szCs w:val="21"/>
          <w:lang w:eastAsia="en-US"/>
        </w:rPr>
        <w:t>Państwa dane osobowe nie będą przetwarzane w sposób zautomatyzowany oraz nie będą podlegały profilowaniu, stosowanie do art. 22 RODO.</w:t>
      </w:r>
    </w:p>
    <w:p w14:paraId="1C13146C" w14:textId="77777777" w:rsidR="007F72DF" w:rsidRPr="006053BA" w:rsidRDefault="007F72DF" w:rsidP="002230D7">
      <w:pPr>
        <w:numPr>
          <w:ilvl w:val="0"/>
          <w:numId w:val="44"/>
        </w:numPr>
        <w:suppressAutoHyphens w:val="0"/>
        <w:spacing w:line="280" w:lineRule="atLeast"/>
        <w:ind w:left="284" w:hanging="284"/>
        <w:contextualSpacing/>
        <w:jc w:val="both"/>
        <w:rPr>
          <w:rFonts w:eastAsia="Calibri" w:cs="Calibri"/>
          <w:sz w:val="21"/>
          <w:szCs w:val="21"/>
          <w:lang w:eastAsia="en-US"/>
        </w:rPr>
      </w:pPr>
      <w:r w:rsidRPr="006053BA">
        <w:rPr>
          <w:rFonts w:eastAsia="Calibri" w:cs="Calibri"/>
          <w:sz w:val="21"/>
          <w:szCs w:val="21"/>
          <w:lang w:eastAsia="en-US"/>
        </w:rPr>
        <w:t>W związku z przetwarzaniem Państwa danych osobowych jesteście Państwo uprawnieni do:</w:t>
      </w:r>
    </w:p>
    <w:p w14:paraId="23034283" w14:textId="77777777" w:rsidR="007F72DF" w:rsidRPr="006053BA" w:rsidRDefault="007F72DF" w:rsidP="002230D7">
      <w:pPr>
        <w:numPr>
          <w:ilvl w:val="1"/>
          <w:numId w:val="44"/>
        </w:numPr>
        <w:suppressAutoHyphens w:val="0"/>
        <w:spacing w:line="280" w:lineRule="atLeast"/>
        <w:ind w:left="567" w:hanging="283"/>
        <w:contextualSpacing/>
        <w:jc w:val="both"/>
        <w:rPr>
          <w:rFonts w:eastAsia="Calibri" w:cs="Calibri"/>
          <w:sz w:val="21"/>
          <w:szCs w:val="21"/>
          <w:lang w:eastAsia="en-US"/>
        </w:rPr>
      </w:pPr>
      <w:r w:rsidRPr="006053BA">
        <w:rPr>
          <w:rFonts w:eastAsia="Calibri" w:cs="Calibri"/>
          <w:sz w:val="21"/>
          <w:szCs w:val="21"/>
          <w:lang w:eastAsia="en-US"/>
        </w:rPr>
        <w:t>dostępu do swoich danych osobowych – na podstawie art. 15 RODO,</w:t>
      </w:r>
    </w:p>
    <w:p w14:paraId="4F1B55CF" w14:textId="664148E5" w:rsidR="007F72DF" w:rsidRPr="006053BA" w:rsidRDefault="007F72DF" w:rsidP="002230D7">
      <w:pPr>
        <w:numPr>
          <w:ilvl w:val="1"/>
          <w:numId w:val="44"/>
        </w:numPr>
        <w:suppressAutoHyphens w:val="0"/>
        <w:spacing w:line="280" w:lineRule="atLeast"/>
        <w:ind w:left="567" w:hanging="283"/>
        <w:contextualSpacing/>
        <w:jc w:val="both"/>
        <w:rPr>
          <w:rFonts w:eastAsia="Calibri" w:cs="Calibri"/>
          <w:sz w:val="21"/>
          <w:szCs w:val="21"/>
          <w:lang w:eastAsia="en-US"/>
        </w:rPr>
      </w:pPr>
      <w:r w:rsidRPr="006053BA">
        <w:rPr>
          <w:rFonts w:eastAsia="Calibri" w:cs="Calibri"/>
          <w:sz w:val="21"/>
          <w:szCs w:val="21"/>
          <w:lang w:eastAsia="en-US"/>
        </w:rPr>
        <w:t xml:space="preserve">sprostowania lub uzupełnienia swoich danych osobowych – na podstawie art. 16 RODO, przy czym skorzystanie z prawa do sprostowania lub uzupełnienia nie może skutkować zmianą wyniku postępowania o udzielenie zamówienia publicznego ani zmianą postanowień umowy w zakresie niezgodnym z </w:t>
      </w:r>
      <w:r w:rsidR="00240E01" w:rsidRPr="006053BA">
        <w:rPr>
          <w:rFonts w:eastAsia="Calibri" w:cs="Calibri"/>
          <w:sz w:val="21"/>
          <w:szCs w:val="21"/>
          <w:lang w:eastAsia="en-US"/>
        </w:rPr>
        <w:t>U</w:t>
      </w:r>
      <w:r w:rsidRPr="006053BA">
        <w:rPr>
          <w:rFonts w:eastAsia="Calibri" w:cs="Calibri"/>
          <w:sz w:val="21"/>
          <w:szCs w:val="21"/>
          <w:lang w:eastAsia="en-US"/>
        </w:rPr>
        <w:t xml:space="preserve">stawą Pzp oraz nie może naruszać integralności protokołu oraz jego załączników.  </w:t>
      </w:r>
    </w:p>
    <w:p w14:paraId="66B7C535" w14:textId="77777777" w:rsidR="007F72DF" w:rsidRPr="006053BA" w:rsidRDefault="007F72DF" w:rsidP="002230D7">
      <w:pPr>
        <w:numPr>
          <w:ilvl w:val="1"/>
          <w:numId w:val="44"/>
        </w:numPr>
        <w:suppressAutoHyphens w:val="0"/>
        <w:spacing w:line="280" w:lineRule="atLeast"/>
        <w:ind w:left="567" w:hanging="283"/>
        <w:contextualSpacing/>
        <w:jc w:val="both"/>
        <w:rPr>
          <w:rFonts w:eastAsia="Calibri" w:cs="Calibri"/>
          <w:sz w:val="21"/>
          <w:szCs w:val="21"/>
          <w:lang w:eastAsia="en-US"/>
        </w:rPr>
      </w:pPr>
      <w:r w:rsidRPr="006053BA">
        <w:rPr>
          <w:rFonts w:eastAsia="Calibri" w:cs="Calibri"/>
          <w:sz w:val="21"/>
          <w:szCs w:val="21"/>
          <w:lang w:eastAsia="en-US"/>
        </w:rPr>
        <w:t>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3156862" w14:textId="77777777" w:rsidR="007F72DF" w:rsidRPr="006053BA" w:rsidRDefault="007F72DF" w:rsidP="002230D7">
      <w:pPr>
        <w:numPr>
          <w:ilvl w:val="1"/>
          <w:numId w:val="44"/>
        </w:numPr>
        <w:suppressAutoHyphens w:val="0"/>
        <w:spacing w:line="280" w:lineRule="atLeast"/>
        <w:ind w:left="567" w:hanging="283"/>
        <w:contextualSpacing/>
        <w:jc w:val="both"/>
        <w:rPr>
          <w:rFonts w:eastAsia="Calibri" w:cs="Calibri"/>
          <w:sz w:val="21"/>
          <w:szCs w:val="21"/>
          <w:lang w:eastAsia="en-US"/>
        </w:rPr>
      </w:pPr>
      <w:r w:rsidRPr="006053BA">
        <w:rPr>
          <w:rFonts w:eastAsia="Calibri" w:cs="Calibri"/>
          <w:sz w:val="21"/>
          <w:szCs w:val="21"/>
          <w:lang w:eastAsia="en-US"/>
        </w:rPr>
        <w:t>prawo do wniesienia skargi do Prezesa Urzędu Ochrony Danych Osobowych, gdy uznają Państwo, że przetwarzanie danych osobowych Państwa dotyczących narusza przepisy RODO.</w:t>
      </w:r>
    </w:p>
    <w:p w14:paraId="5752412E" w14:textId="77777777" w:rsidR="007F72DF" w:rsidRPr="006053BA" w:rsidRDefault="007F72DF" w:rsidP="002230D7">
      <w:pPr>
        <w:numPr>
          <w:ilvl w:val="0"/>
          <w:numId w:val="44"/>
        </w:numPr>
        <w:tabs>
          <w:tab w:val="left" w:pos="284"/>
        </w:tabs>
        <w:suppressAutoHyphens w:val="0"/>
        <w:spacing w:line="280" w:lineRule="atLeast"/>
        <w:ind w:hanging="502"/>
        <w:contextualSpacing/>
        <w:jc w:val="both"/>
        <w:rPr>
          <w:rFonts w:eastAsia="Calibri" w:cs="Calibri"/>
          <w:sz w:val="21"/>
          <w:szCs w:val="21"/>
          <w:lang w:eastAsia="en-US"/>
        </w:rPr>
      </w:pPr>
      <w:r w:rsidRPr="006053BA">
        <w:rPr>
          <w:rFonts w:eastAsia="Calibri" w:cs="Calibri"/>
          <w:sz w:val="21"/>
          <w:szCs w:val="21"/>
          <w:lang w:eastAsia="en-US"/>
        </w:rPr>
        <w:t xml:space="preserve">Nie przysługuje Państwu:  </w:t>
      </w:r>
    </w:p>
    <w:p w14:paraId="099B69CA" w14:textId="77777777" w:rsidR="007F72DF" w:rsidRPr="006053BA" w:rsidRDefault="007F72DF" w:rsidP="006E2D81">
      <w:pPr>
        <w:tabs>
          <w:tab w:val="left" w:pos="284"/>
        </w:tabs>
        <w:suppressAutoHyphens w:val="0"/>
        <w:spacing w:line="280" w:lineRule="atLeast"/>
        <w:ind w:left="720" w:hanging="436"/>
        <w:contextualSpacing/>
        <w:jc w:val="both"/>
        <w:rPr>
          <w:rFonts w:eastAsia="Calibri" w:cs="Calibri"/>
          <w:sz w:val="21"/>
          <w:szCs w:val="21"/>
          <w:lang w:eastAsia="en-US"/>
        </w:rPr>
      </w:pPr>
      <w:r w:rsidRPr="006053BA">
        <w:rPr>
          <w:rFonts w:eastAsia="Calibri" w:cs="Calibri"/>
          <w:sz w:val="21"/>
          <w:szCs w:val="21"/>
          <w:lang w:eastAsia="en-US"/>
        </w:rPr>
        <w:t xml:space="preserve">1) w związku z art. 17 ust. 3 lit. b, d lub e RODO prawo do usunięcia danych osobowych;  </w:t>
      </w:r>
    </w:p>
    <w:p w14:paraId="2A362953" w14:textId="77777777" w:rsidR="007F72DF" w:rsidRPr="006053BA" w:rsidRDefault="007F72DF" w:rsidP="006E2D81">
      <w:pPr>
        <w:tabs>
          <w:tab w:val="left" w:pos="284"/>
        </w:tabs>
        <w:suppressAutoHyphens w:val="0"/>
        <w:spacing w:line="280" w:lineRule="atLeast"/>
        <w:ind w:left="720" w:hanging="436"/>
        <w:contextualSpacing/>
        <w:jc w:val="both"/>
        <w:rPr>
          <w:rFonts w:eastAsia="Calibri" w:cs="Calibri"/>
          <w:sz w:val="21"/>
          <w:szCs w:val="21"/>
          <w:lang w:eastAsia="en-US"/>
        </w:rPr>
      </w:pPr>
      <w:r w:rsidRPr="006053BA">
        <w:rPr>
          <w:rFonts w:eastAsia="Calibri" w:cs="Calibri"/>
          <w:sz w:val="21"/>
          <w:szCs w:val="21"/>
          <w:lang w:eastAsia="en-US"/>
        </w:rPr>
        <w:t>2) prawo do przenoszenia danych osobowych, o którym mowa w art. 20 RODO.</w:t>
      </w:r>
    </w:p>
    <w:p w14:paraId="7ADC1ECE" w14:textId="77777777" w:rsidR="007F72DF" w:rsidRPr="006053BA" w:rsidRDefault="007F72DF" w:rsidP="002230D7">
      <w:pPr>
        <w:numPr>
          <w:ilvl w:val="0"/>
          <w:numId w:val="44"/>
        </w:numPr>
        <w:tabs>
          <w:tab w:val="left" w:pos="284"/>
        </w:tabs>
        <w:suppressAutoHyphens w:val="0"/>
        <w:spacing w:line="280" w:lineRule="atLeast"/>
        <w:ind w:left="284" w:hanging="426"/>
        <w:contextualSpacing/>
        <w:jc w:val="both"/>
        <w:rPr>
          <w:rFonts w:eastAsia="Calibri" w:cs="Calibri"/>
          <w:sz w:val="21"/>
          <w:szCs w:val="21"/>
          <w:lang w:eastAsia="en-US"/>
        </w:rPr>
      </w:pPr>
      <w:r w:rsidRPr="006053BA">
        <w:rPr>
          <w:rFonts w:eastAsia="Calibri" w:cs="Calibri"/>
          <w:sz w:val="21"/>
          <w:szCs w:val="21"/>
          <w:lang w:eastAsia="en-US"/>
        </w:rPr>
        <w:t xml:space="preserve">Jednocześnie Zamawiający przypomina o ciążącym na Państwu obowiązku informacyjnym wynikającym z art. 14 RODO względem osób fizycznych, których dane przekazane zostaną zamawiającemu w związku z </w:t>
      </w:r>
      <w:r w:rsidRPr="006053BA">
        <w:rPr>
          <w:rFonts w:eastAsia="Calibri" w:cs="Calibri"/>
          <w:sz w:val="21"/>
          <w:szCs w:val="21"/>
          <w:lang w:eastAsia="en-US"/>
        </w:rPr>
        <w:lastRenderedPageBreak/>
        <w:t xml:space="preserve">prowadzonym postępowaniem i które Zamawiający pośrednio pozyska od wykonawcy biorącego udział w postępowaniu, chyba że ma zastosowanie co najmniej jedno z wyłączeń, o których mowa w art. 14 ust. 5 RODO.  </w:t>
      </w:r>
    </w:p>
    <w:p w14:paraId="2CE4147C" w14:textId="77777777" w:rsidR="006053BA" w:rsidRPr="00E400D5" w:rsidRDefault="006053BA" w:rsidP="008D6D8D">
      <w:pPr>
        <w:tabs>
          <w:tab w:val="left" w:pos="284"/>
        </w:tabs>
        <w:spacing w:line="280" w:lineRule="atLeast"/>
        <w:contextualSpacing/>
        <w:jc w:val="both"/>
        <w:rPr>
          <w:rFonts w:asciiTheme="minorHAnsi" w:eastAsia="Calibri" w:hAnsiTheme="minorHAnsi" w:cstheme="minorHAnsi"/>
          <w:sz w:val="21"/>
          <w:szCs w:val="21"/>
          <w:lang w:eastAsia="en-US"/>
        </w:rPr>
      </w:pPr>
    </w:p>
    <w:p w14:paraId="65E4AC0A" w14:textId="55830EA7" w:rsidR="00500FDB" w:rsidRPr="00785B3A" w:rsidRDefault="004442A8" w:rsidP="006E2D81">
      <w:pPr>
        <w:pStyle w:val="Nagwek1"/>
        <w:spacing w:beforeAutospacing="0" w:afterAutospacing="0" w:line="280" w:lineRule="atLeast"/>
      </w:pPr>
      <w:bookmarkStart w:id="41" w:name="_Toc178834914"/>
      <w:r w:rsidRPr="007A5765">
        <w:t>ZAŁĄCZNIKI</w:t>
      </w:r>
      <w:bookmarkEnd w:id="41"/>
    </w:p>
    <w:p w14:paraId="4348A8AC" w14:textId="77777777" w:rsidR="00785B3A" w:rsidRPr="00364EA9" w:rsidRDefault="00785B3A" w:rsidP="006E2D81">
      <w:pPr>
        <w:pStyle w:val="Nagwek1"/>
        <w:numPr>
          <w:ilvl w:val="0"/>
          <w:numId w:val="0"/>
        </w:numPr>
        <w:spacing w:beforeAutospacing="0" w:afterAutospacing="0" w:line="280" w:lineRule="atLeast"/>
        <w:ind w:left="502"/>
      </w:pPr>
    </w:p>
    <w:p w14:paraId="10A8DC98" w14:textId="23A7CA60" w:rsidR="00500FDB" w:rsidRDefault="00500FDB" w:rsidP="006E2D81">
      <w:pPr>
        <w:tabs>
          <w:tab w:val="left" w:pos="426"/>
          <w:tab w:val="left" w:pos="2127"/>
        </w:tabs>
        <w:spacing w:line="280" w:lineRule="atLeast"/>
        <w:ind w:left="426" w:hanging="993"/>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Załącznik nr </w:t>
      </w:r>
      <w:r w:rsidR="00E400D5">
        <w:rPr>
          <w:rFonts w:eastAsia="Calibri" w:cstheme="minorHAnsi"/>
          <w:sz w:val="21"/>
          <w:szCs w:val="21"/>
          <w:lang w:eastAsia="zh-CN"/>
        </w:rPr>
        <w:t>1</w:t>
      </w:r>
      <w:r w:rsidR="00785B3A">
        <w:rPr>
          <w:rFonts w:eastAsia="Calibri" w:cstheme="minorHAnsi"/>
          <w:sz w:val="21"/>
          <w:szCs w:val="21"/>
          <w:lang w:eastAsia="zh-CN"/>
        </w:rPr>
        <w:tab/>
      </w:r>
      <w:r>
        <w:rPr>
          <w:rFonts w:eastAsia="Calibri" w:cstheme="minorHAnsi"/>
          <w:sz w:val="21"/>
          <w:szCs w:val="21"/>
          <w:lang w:eastAsia="zh-CN"/>
        </w:rPr>
        <w:t xml:space="preserve">Wykaz punktów poboru </w:t>
      </w:r>
      <w:r>
        <w:rPr>
          <w:rFonts w:eastAsia="Calibri" w:cstheme="minorHAnsi"/>
          <w:sz w:val="21"/>
          <w:szCs w:val="21"/>
          <w:lang w:eastAsia="zh-CN"/>
        </w:rPr>
        <w:tab/>
      </w:r>
    </w:p>
    <w:p w14:paraId="39236858" w14:textId="66D28B10" w:rsidR="00500FDB" w:rsidRDefault="00785B3A" w:rsidP="006E2D81">
      <w:pPr>
        <w:tabs>
          <w:tab w:val="left" w:pos="426"/>
        </w:tabs>
        <w:spacing w:line="280" w:lineRule="atLeast"/>
        <w:ind w:left="426" w:hanging="993"/>
        <w:jc w:val="both"/>
        <w:rPr>
          <w:rFonts w:asciiTheme="minorHAnsi" w:eastAsia="Calibri" w:hAnsiTheme="minorHAnsi" w:cstheme="minorHAnsi"/>
          <w:sz w:val="21"/>
          <w:szCs w:val="21"/>
          <w:lang w:eastAsia="zh-CN"/>
        </w:rPr>
      </w:pPr>
      <w:r>
        <w:rPr>
          <w:rFonts w:eastAsia="Calibri" w:cstheme="minorHAnsi"/>
          <w:sz w:val="21"/>
          <w:szCs w:val="21"/>
          <w:lang w:eastAsia="zh-CN"/>
        </w:rPr>
        <w:t>Załącznik nr 2</w:t>
      </w:r>
      <w:r w:rsidR="001F5A57">
        <w:rPr>
          <w:rFonts w:eastAsia="Calibri" w:cstheme="minorHAnsi"/>
          <w:sz w:val="21"/>
          <w:szCs w:val="21"/>
          <w:lang w:eastAsia="zh-CN"/>
        </w:rPr>
        <w:tab/>
      </w:r>
      <w:r w:rsidR="003F1962">
        <w:rPr>
          <w:rFonts w:eastAsia="Calibri" w:cstheme="minorHAnsi"/>
          <w:sz w:val="21"/>
          <w:szCs w:val="21"/>
          <w:lang w:eastAsia="zh-CN"/>
        </w:rPr>
        <w:tab/>
      </w:r>
      <w:r w:rsidR="004E2958">
        <w:rPr>
          <w:rFonts w:eastAsia="Calibri" w:cstheme="minorHAnsi"/>
          <w:sz w:val="21"/>
          <w:szCs w:val="21"/>
          <w:lang w:eastAsia="zh-CN"/>
        </w:rPr>
        <w:tab/>
      </w:r>
      <w:r w:rsidR="00500FDB">
        <w:rPr>
          <w:rFonts w:eastAsia="Calibri" w:cstheme="minorHAnsi"/>
          <w:sz w:val="21"/>
          <w:szCs w:val="21"/>
          <w:lang w:eastAsia="zh-CN"/>
        </w:rPr>
        <w:t xml:space="preserve">Formularz Oferty </w:t>
      </w:r>
      <w:r w:rsidR="005E760C" w:rsidRPr="005E760C">
        <w:rPr>
          <w:rFonts w:eastAsia="Calibri" w:cstheme="minorHAnsi"/>
          <w:sz w:val="21"/>
          <w:szCs w:val="21"/>
          <w:lang w:eastAsia="zh-CN"/>
        </w:rPr>
        <w:t>wraz z Formularzem cenowym - Załącznik 2a do SWZ</w:t>
      </w:r>
    </w:p>
    <w:p w14:paraId="1E66C97E" w14:textId="5E559A86" w:rsidR="00500FDB" w:rsidRDefault="00500FDB" w:rsidP="006E2D81">
      <w:pPr>
        <w:tabs>
          <w:tab w:val="left" w:pos="851"/>
        </w:tabs>
        <w:spacing w:line="280" w:lineRule="atLeast"/>
        <w:ind w:hanging="567"/>
        <w:jc w:val="both"/>
        <w:rPr>
          <w:rFonts w:asciiTheme="minorHAnsi" w:eastAsia="Calibri" w:hAnsiTheme="minorHAnsi" w:cstheme="minorHAnsi"/>
          <w:sz w:val="21"/>
          <w:szCs w:val="21"/>
          <w:lang w:eastAsia="zh-CN"/>
        </w:rPr>
      </w:pPr>
      <w:r>
        <w:rPr>
          <w:rFonts w:eastAsia="Calibri" w:cstheme="minorHAnsi"/>
          <w:sz w:val="21"/>
          <w:szCs w:val="21"/>
          <w:lang w:eastAsia="zh-CN"/>
        </w:rPr>
        <w:t>Załącznik nr 3</w:t>
      </w:r>
      <w:r>
        <w:rPr>
          <w:rFonts w:eastAsia="Calibri" w:cstheme="minorHAnsi"/>
          <w:sz w:val="21"/>
          <w:szCs w:val="21"/>
          <w:lang w:eastAsia="zh-CN"/>
        </w:rPr>
        <w:tab/>
      </w:r>
      <w:r>
        <w:rPr>
          <w:rFonts w:eastAsia="Calibri" w:cstheme="minorHAnsi"/>
          <w:sz w:val="21"/>
          <w:szCs w:val="21"/>
          <w:lang w:eastAsia="zh-CN"/>
        </w:rPr>
        <w:tab/>
      </w:r>
      <w:r w:rsidR="00647BF8">
        <w:rPr>
          <w:rFonts w:eastAsia="Calibri" w:cstheme="minorHAnsi"/>
          <w:sz w:val="21"/>
          <w:szCs w:val="21"/>
          <w:lang w:eastAsia="zh-CN"/>
        </w:rPr>
        <w:tab/>
      </w:r>
      <w:r>
        <w:rPr>
          <w:rFonts w:eastAsia="Calibri" w:cstheme="minorHAnsi"/>
          <w:sz w:val="21"/>
          <w:szCs w:val="21"/>
          <w:lang w:eastAsia="zh-CN"/>
        </w:rPr>
        <w:t>Formularz JEDZ w wersji edytowalnej (składany z Ofertą)</w:t>
      </w:r>
    </w:p>
    <w:p w14:paraId="684CB239" w14:textId="503DF045" w:rsidR="00500FDB" w:rsidRDefault="00500FDB" w:rsidP="006E2D81">
      <w:pPr>
        <w:tabs>
          <w:tab w:val="left" w:pos="851"/>
        </w:tabs>
        <w:spacing w:line="280" w:lineRule="atLeast"/>
        <w:ind w:left="2127" w:hanging="2694"/>
        <w:jc w:val="both"/>
        <w:rPr>
          <w:rFonts w:eastAsia="Calibri" w:cstheme="minorHAnsi"/>
          <w:sz w:val="21"/>
          <w:szCs w:val="21"/>
          <w:lang w:eastAsia="zh-CN"/>
        </w:rPr>
      </w:pPr>
      <w:r>
        <w:rPr>
          <w:rFonts w:eastAsia="Calibri" w:cstheme="minorHAnsi"/>
          <w:sz w:val="21"/>
          <w:szCs w:val="21"/>
          <w:lang w:eastAsia="zh-CN"/>
        </w:rPr>
        <w:t>Załącznik nr 3a</w:t>
      </w:r>
      <w:r w:rsidR="00812E4B">
        <w:rPr>
          <w:rFonts w:eastAsia="Calibri" w:cstheme="minorHAnsi"/>
          <w:sz w:val="21"/>
          <w:szCs w:val="21"/>
          <w:lang w:eastAsia="zh-CN"/>
        </w:rPr>
        <w:t>/3b</w:t>
      </w:r>
      <w:r w:rsidR="00CF0502">
        <w:rPr>
          <w:rFonts w:eastAsia="Calibri" w:cstheme="minorHAnsi"/>
          <w:sz w:val="21"/>
          <w:szCs w:val="21"/>
          <w:lang w:eastAsia="zh-CN"/>
        </w:rPr>
        <w:tab/>
      </w:r>
      <w:r w:rsidR="00812E4B" w:rsidRPr="00812E4B">
        <w:rPr>
          <w:rFonts w:eastAsia="Calibri" w:cstheme="minorHAnsi"/>
          <w:sz w:val="21"/>
          <w:szCs w:val="21"/>
          <w:lang w:eastAsia="zh-CN"/>
        </w:rPr>
        <w:t>Oświadczenie wykonawcy / podmiotu udostępniającego/ w sprawie podstaw wykluczenia, o których mowa w art. 5k Rozporządzenia (UE) 833/2014</w:t>
      </w:r>
      <w:r w:rsidR="00F0535C">
        <w:rPr>
          <w:rFonts w:eastAsia="Calibri" w:cstheme="minorHAnsi"/>
          <w:sz w:val="21"/>
          <w:szCs w:val="21"/>
          <w:lang w:eastAsia="zh-CN"/>
        </w:rPr>
        <w:t xml:space="preserve"> </w:t>
      </w:r>
      <w:r w:rsidR="00F0535C" w:rsidRPr="00FE40BA">
        <w:rPr>
          <w:rFonts w:eastAsia="Calibri" w:cstheme="minorHAnsi"/>
          <w:sz w:val="21"/>
          <w:szCs w:val="21"/>
          <w:lang w:eastAsia="zh-CN"/>
        </w:rPr>
        <w:t>ze zm.</w:t>
      </w:r>
      <w:r w:rsidR="00812E4B" w:rsidRPr="00FE40BA">
        <w:rPr>
          <w:rFonts w:eastAsia="Calibri" w:cstheme="minorHAnsi"/>
          <w:sz w:val="21"/>
          <w:szCs w:val="21"/>
          <w:lang w:eastAsia="zh-CN"/>
        </w:rPr>
        <w:t xml:space="preserve"> </w:t>
      </w:r>
      <w:r w:rsidR="00812E4B" w:rsidRPr="00812E4B">
        <w:rPr>
          <w:rFonts w:eastAsia="Calibri" w:cstheme="minorHAnsi"/>
          <w:sz w:val="21"/>
          <w:szCs w:val="21"/>
          <w:lang w:eastAsia="zh-CN"/>
        </w:rPr>
        <w:t>(składane wraz z Ofertą)</w:t>
      </w:r>
    </w:p>
    <w:p w14:paraId="433003CE" w14:textId="7A0DDB49" w:rsidR="00500FDB" w:rsidRDefault="00F2076C" w:rsidP="006E2D81">
      <w:pPr>
        <w:tabs>
          <w:tab w:val="left" w:pos="851"/>
        </w:tabs>
        <w:spacing w:line="280" w:lineRule="atLeast"/>
        <w:ind w:left="2127" w:hanging="2694"/>
        <w:jc w:val="both"/>
        <w:rPr>
          <w:rFonts w:asciiTheme="minorHAnsi" w:eastAsia="Calibri" w:hAnsiTheme="minorHAnsi" w:cstheme="minorHAnsi"/>
          <w:sz w:val="21"/>
          <w:szCs w:val="21"/>
          <w:lang w:eastAsia="zh-CN"/>
        </w:rPr>
      </w:pPr>
      <w:r>
        <w:rPr>
          <w:rFonts w:eastAsia="Calibri" w:cstheme="minorHAnsi"/>
          <w:sz w:val="21"/>
          <w:szCs w:val="21"/>
          <w:lang w:eastAsia="zh-CN"/>
        </w:rPr>
        <w:t>Załącznik nr 4</w:t>
      </w:r>
      <w:r>
        <w:rPr>
          <w:rFonts w:eastAsia="Calibri" w:cstheme="minorHAnsi"/>
          <w:sz w:val="21"/>
          <w:szCs w:val="21"/>
          <w:lang w:eastAsia="zh-CN"/>
        </w:rPr>
        <w:tab/>
      </w:r>
      <w:r w:rsidR="00502B4A">
        <w:rPr>
          <w:rFonts w:eastAsia="Calibri" w:cstheme="minorHAnsi"/>
          <w:sz w:val="21"/>
          <w:szCs w:val="21"/>
          <w:lang w:eastAsia="zh-CN"/>
        </w:rPr>
        <w:tab/>
      </w:r>
      <w:r w:rsidR="008D6D8D" w:rsidRPr="008D6D8D">
        <w:rPr>
          <w:rFonts w:eastAsia="Calibri" w:cstheme="minorHAnsi"/>
          <w:sz w:val="21"/>
          <w:szCs w:val="21"/>
          <w:lang w:eastAsia="zh-CN"/>
        </w:rPr>
        <w:t>Wykaz dostaw (składany na wezwanie)</w:t>
      </w:r>
    </w:p>
    <w:p w14:paraId="7A527FBB" w14:textId="1BCAC8DA" w:rsidR="00500FDB" w:rsidRDefault="00500FDB" w:rsidP="006E2D81">
      <w:pPr>
        <w:tabs>
          <w:tab w:val="left" w:pos="851"/>
        </w:tabs>
        <w:spacing w:line="280" w:lineRule="atLeast"/>
        <w:ind w:left="2127" w:hanging="2694"/>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Załącznik nr </w:t>
      </w:r>
      <w:r w:rsidR="001F5A57">
        <w:rPr>
          <w:rFonts w:eastAsia="Calibri" w:cstheme="minorHAnsi"/>
          <w:sz w:val="21"/>
          <w:szCs w:val="21"/>
          <w:lang w:eastAsia="zh-CN"/>
        </w:rPr>
        <w:t>5</w:t>
      </w:r>
      <w:r>
        <w:rPr>
          <w:rFonts w:eastAsia="Calibri" w:cstheme="minorHAnsi"/>
          <w:sz w:val="21"/>
          <w:szCs w:val="21"/>
          <w:lang w:eastAsia="zh-CN"/>
        </w:rPr>
        <w:tab/>
      </w:r>
      <w:r w:rsidR="00502B4A">
        <w:rPr>
          <w:rFonts w:eastAsia="Calibri" w:cstheme="minorHAnsi"/>
          <w:sz w:val="21"/>
          <w:szCs w:val="21"/>
          <w:lang w:eastAsia="zh-CN"/>
        </w:rPr>
        <w:tab/>
      </w:r>
      <w:r>
        <w:rPr>
          <w:rFonts w:eastAsia="Calibri" w:cstheme="minorHAnsi"/>
          <w:sz w:val="21"/>
          <w:szCs w:val="21"/>
          <w:lang w:eastAsia="zh-CN"/>
        </w:rPr>
        <w:t>Oświadczenie w sprawie przynależności do tej samej grupy kapitałowej (składane na wezwanie)</w:t>
      </w:r>
    </w:p>
    <w:p w14:paraId="49FB3307" w14:textId="7DBCB973" w:rsidR="00500FDB" w:rsidRDefault="00500FDB" w:rsidP="006E2D81">
      <w:pPr>
        <w:tabs>
          <w:tab w:val="left" w:pos="851"/>
        </w:tabs>
        <w:spacing w:line="280" w:lineRule="atLeast"/>
        <w:ind w:left="2127" w:hanging="2694"/>
        <w:jc w:val="both"/>
        <w:rPr>
          <w:rFonts w:eastAsia="Calibri" w:cstheme="minorHAnsi"/>
          <w:sz w:val="21"/>
          <w:szCs w:val="21"/>
          <w:lang w:eastAsia="zh-CN"/>
        </w:rPr>
      </w:pPr>
      <w:r>
        <w:rPr>
          <w:rFonts w:eastAsia="Calibri" w:cstheme="minorHAnsi"/>
          <w:sz w:val="21"/>
          <w:szCs w:val="21"/>
          <w:lang w:eastAsia="zh-CN"/>
        </w:rPr>
        <w:t xml:space="preserve">Załącznik nr </w:t>
      </w:r>
      <w:r w:rsidR="001F5A57">
        <w:rPr>
          <w:rFonts w:eastAsia="Calibri" w:cstheme="minorHAnsi"/>
          <w:sz w:val="21"/>
          <w:szCs w:val="21"/>
          <w:lang w:eastAsia="zh-CN"/>
        </w:rPr>
        <w:t>6</w:t>
      </w:r>
      <w:r w:rsidR="00322516">
        <w:rPr>
          <w:rFonts w:eastAsia="Calibri" w:cstheme="minorHAnsi"/>
          <w:sz w:val="21"/>
          <w:szCs w:val="21"/>
          <w:lang w:eastAsia="zh-CN"/>
        </w:rPr>
        <w:t>.1</w:t>
      </w:r>
      <w:r>
        <w:rPr>
          <w:rFonts w:eastAsia="Calibri" w:cstheme="minorHAnsi"/>
          <w:sz w:val="21"/>
          <w:szCs w:val="21"/>
          <w:lang w:eastAsia="zh-CN"/>
        </w:rPr>
        <w:tab/>
      </w:r>
      <w:r w:rsidR="004E2958">
        <w:rPr>
          <w:rFonts w:eastAsia="Calibri" w:cstheme="minorHAnsi"/>
          <w:sz w:val="21"/>
          <w:szCs w:val="21"/>
          <w:lang w:eastAsia="zh-CN"/>
        </w:rPr>
        <w:tab/>
      </w:r>
      <w:r>
        <w:rPr>
          <w:rFonts w:eastAsia="Calibri" w:cstheme="minorHAnsi"/>
          <w:sz w:val="21"/>
          <w:szCs w:val="21"/>
          <w:lang w:eastAsia="zh-CN"/>
        </w:rPr>
        <w:t>Oświadczenie Wykonaw</w:t>
      </w:r>
      <w:r w:rsidR="00CF0502">
        <w:rPr>
          <w:rFonts w:eastAsia="Calibri" w:cstheme="minorHAnsi"/>
          <w:sz w:val="21"/>
          <w:szCs w:val="21"/>
          <w:lang w:eastAsia="zh-CN"/>
        </w:rPr>
        <w:t>cy</w:t>
      </w:r>
      <w:r w:rsidR="004508FB">
        <w:rPr>
          <w:rFonts w:eastAsia="Calibri" w:cstheme="minorHAnsi"/>
          <w:sz w:val="21"/>
          <w:szCs w:val="21"/>
          <w:lang w:eastAsia="zh-CN"/>
        </w:rPr>
        <w:t xml:space="preserve"> </w:t>
      </w:r>
      <w:r>
        <w:rPr>
          <w:rFonts w:eastAsia="Calibri" w:cstheme="minorHAnsi"/>
          <w:sz w:val="21"/>
          <w:szCs w:val="21"/>
          <w:lang w:eastAsia="zh-CN"/>
        </w:rPr>
        <w:t xml:space="preserve">o aktualności danych zawartych w oświadczeniu o którym mowa w art. 125 ust.1 </w:t>
      </w:r>
      <w:r w:rsidR="00240E01">
        <w:rPr>
          <w:rFonts w:eastAsia="Calibri" w:cstheme="minorHAnsi"/>
          <w:sz w:val="21"/>
          <w:szCs w:val="21"/>
          <w:lang w:eastAsia="zh-CN"/>
        </w:rPr>
        <w:t>Ustawy</w:t>
      </w:r>
      <w:r w:rsidR="00B20056" w:rsidRPr="00B904CB">
        <w:rPr>
          <w:rFonts w:eastAsia="Calibri" w:cstheme="minorHAnsi"/>
          <w:sz w:val="21"/>
          <w:szCs w:val="21"/>
          <w:lang w:eastAsia="zh-CN"/>
        </w:rPr>
        <w:t xml:space="preserve"> </w:t>
      </w:r>
      <w:r>
        <w:rPr>
          <w:rFonts w:eastAsia="Calibri" w:cstheme="minorHAnsi"/>
          <w:sz w:val="21"/>
          <w:szCs w:val="21"/>
          <w:lang w:eastAsia="zh-CN"/>
        </w:rPr>
        <w:t>Pzp (składane na wezwanie)</w:t>
      </w:r>
    </w:p>
    <w:p w14:paraId="264A4965" w14:textId="06D89FF6" w:rsidR="00322516" w:rsidRDefault="00322516" w:rsidP="006E2D81">
      <w:pPr>
        <w:tabs>
          <w:tab w:val="left" w:pos="851"/>
        </w:tabs>
        <w:spacing w:line="280" w:lineRule="atLeast"/>
        <w:ind w:left="2127" w:hanging="2694"/>
        <w:jc w:val="both"/>
        <w:rPr>
          <w:rFonts w:asciiTheme="minorHAnsi" w:eastAsia="Calibri" w:hAnsiTheme="minorHAnsi" w:cstheme="minorHAnsi"/>
          <w:sz w:val="21"/>
          <w:szCs w:val="21"/>
          <w:lang w:eastAsia="zh-CN"/>
        </w:rPr>
      </w:pPr>
      <w:r w:rsidRPr="00322516">
        <w:rPr>
          <w:rFonts w:cs="Calibri"/>
          <w:sz w:val="21"/>
          <w:szCs w:val="21"/>
          <w:lang w:eastAsia="zh-CN"/>
        </w:rPr>
        <w:t xml:space="preserve">Załącznik nr </w:t>
      </w:r>
      <w:r w:rsidR="001F5A57">
        <w:rPr>
          <w:rFonts w:cs="Calibri"/>
          <w:sz w:val="21"/>
          <w:szCs w:val="21"/>
          <w:lang w:eastAsia="zh-CN"/>
        </w:rPr>
        <w:t>6</w:t>
      </w:r>
      <w:r w:rsidRPr="00322516">
        <w:rPr>
          <w:rFonts w:cs="Calibri"/>
          <w:sz w:val="21"/>
          <w:szCs w:val="21"/>
          <w:lang w:eastAsia="zh-CN"/>
        </w:rPr>
        <w:t>.2</w:t>
      </w:r>
      <w:r w:rsidRPr="00322516">
        <w:rPr>
          <w:rFonts w:cs="Calibri"/>
          <w:sz w:val="21"/>
          <w:szCs w:val="21"/>
          <w:lang w:eastAsia="zh-CN"/>
        </w:rPr>
        <w:tab/>
      </w:r>
      <w:r w:rsidR="004E2958">
        <w:rPr>
          <w:rFonts w:cs="Calibri"/>
          <w:sz w:val="21"/>
          <w:szCs w:val="21"/>
          <w:lang w:eastAsia="zh-CN"/>
        </w:rPr>
        <w:tab/>
      </w:r>
      <w:r w:rsidRPr="00322516">
        <w:rPr>
          <w:rFonts w:cs="Calibri"/>
          <w:sz w:val="21"/>
          <w:szCs w:val="21"/>
          <w:lang w:eastAsia="zh-CN"/>
        </w:rPr>
        <w:t>Oświadczenie Wykonawcy</w:t>
      </w:r>
      <w:r w:rsidR="004508FB">
        <w:rPr>
          <w:rFonts w:cs="Calibri"/>
          <w:sz w:val="21"/>
          <w:szCs w:val="21"/>
          <w:lang w:eastAsia="zh-CN"/>
        </w:rPr>
        <w:t xml:space="preserve"> </w:t>
      </w:r>
      <w:r w:rsidR="004508FB" w:rsidRPr="004508FB">
        <w:rPr>
          <w:rFonts w:cs="Calibri"/>
          <w:sz w:val="21"/>
          <w:szCs w:val="21"/>
          <w:lang w:eastAsia="zh-CN"/>
        </w:rPr>
        <w:t xml:space="preserve"> </w:t>
      </w:r>
      <w:r w:rsidRPr="00322516">
        <w:rPr>
          <w:rFonts w:cs="Calibri"/>
          <w:sz w:val="21"/>
          <w:szCs w:val="21"/>
          <w:lang w:eastAsia="zh-CN"/>
        </w:rPr>
        <w:t>o aktualności danych w zakresie przesłanek i okoliczności wskazanych w art. 5k ust. 1 Rozporządzenia (UE) 833/2014 z dnia 31 lipca 2014 r. dotyczącego środków ograniczających w związku z działaniami Rosji destabilizującymi sytuację na Ukrainie</w:t>
      </w:r>
      <w:r w:rsidR="00F0535C">
        <w:rPr>
          <w:rFonts w:cs="Calibri"/>
          <w:sz w:val="21"/>
          <w:szCs w:val="21"/>
          <w:lang w:eastAsia="zh-CN"/>
        </w:rPr>
        <w:t xml:space="preserve"> </w:t>
      </w:r>
      <w:r w:rsidR="00F0535C" w:rsidRPr="00FE40BA">
        <w:rPr>
          <w:rFonts w:cs="Calibri"/>
          <w:sz w:val="21"/>
          <w:szCs w:val="21"/>
          <w:lang w:eastAsia="zh-CN"/>
        </w:rPr>
        <w:t>ze zm.</w:t>
      </w:r>
      <w:r w:rsidRPr="00FE40BA">
        <w:rPr>
          <w:rFonts w:cs="Calibri"/>
          <w:sz w:val="21"/>
          <w:szCs w:val="21"/>
          <w:lang w:eastAsia="zh-CN"/>
        </w:rPr>
        <w:t xml:space="preserve"> </w:t>
      </w:r>
      <w:r w:rsidRPr="00322516">
        <w:rPr>
          <w:rFonts w:cs="Calibri"/>
          <w:sz w:val="21"/>
          <w:szCs w:val="21"/>
          <w:lang w:eastAsia="zh-CN"/>
        </w:rPr>
        <w:t>(składane na wezwanie</w:t>
      </w:r>
      <w:r>
        <w:rPr>
          <w:rFonts w:cs="Calibri"/>
          <w:sz w:val="21"/>
          <w:szCs w:val="21"/>
          <w:lang w:eastAsia="zh-CN"/>
        </w:rPr>
        <w:t>)</w:t>
      </w:r>
    </w:p>
    <w:p w14:paraId="15D529CC" w14:textId="00D4DB75" w:rsidR="00500FDB" w:rsidRDefault="00500FDB" w:rsidP="006E2D81">
      <w:pPr>
        <w:tabs>
          <w:tab w:val="left" w:pos="851"/>
        </w:tabs>
        <w:spacing w:line="280" w:lineRule="atLeast"/>
        <w:ind w:left="2127" w:hanging="2694"/>
        <w:jc w:val="both"/>
        <w:rPr>
          <w:rFonts w:eastAsia="Calibri" w:cstheme="minorHAnsi"/>
          <w:sz w:val="21"/>
          <w:szCs w:val="21"/>
          <w:lang w:eastAsia="zh-CN"/>
        </w:rPr>
      </w:pPr>
      <w:r>
        <w:rPr>
          <w:rFonts w:eastAsia="Calibri" w:cstheme="minorHAnsi"/>
          <w:sz w:val="21"/>
          <w:szCs w:val="21"/>
          <w:lang w:eastAsia="zh-CN"/>
        </w:rPr>
        <w:t xml:space="preserve">Załącznik nr </w:t>
      </w:r>
      <w:r w:rsidR="001F5A57">
        <w:rPr>
          <w:rFonts w:eastAsia="Calibri" w:cstheme="minorHAnsi"/>
          <w:sz w:val="21"/>
          <w:szCs w:val="21"/>
          <w:lang w:eastAsia="zh-CN"/>
        </w:rPr>
        <w:t>7</w:t>
      </w:r>
      <w:r>
        <w:rPr>
          <w:rFonts w:eastAsia="Calibri" w:cstheme="minorHAnsi"/>
          <w:sz w:val="21"/>
          <w:szCs w:val="21"/>
          <w:lang w:eastAsia="zh-CN"/>
        </w:rPr>
        <w:tab/>
      </w:r>
      <w:r w:rsidR="00502B4A">
        <w:rPr>
          <w:rFonts w:eastAsia="Calibri" w:cstheme="minorHAnsi"/>
          <w:sz w:val="21"/>
          <w:szCs w:val="21"/>
          <w:lang w:eastAsia="zh-CN"/>
        </w:rPr>
        <w:tab/>
      </w:r>
      <w:r>
        <w:rPr>
          <w:rFonts w:eastAsia="Calibri" w:cstheme="minorHAnsi"/>
          <w:sz w:val="21"/>
          <w:szCs w:val="21"/>
          <w:lang w:eastAsia="zh-CN"/>
        </w:rPr>
        <w:t xml:space="preserve">Oświadczenie wykonawców wspólnie ubiegających się o zamówienie z art. 117 ust. 4 </w:t>
      </w:r>
      <w:r w:rsidR="00240E01">
        <w:rPr>
          <w:rFonts w:eastAsia="Calibri" w:cstheme="minorHAnsi"/>
          <w:sz w:val="21"/>
          <w:szCs w:val="21"/>
          <w:lang w:eastAsia="zh-CN"/>
        </w:rPr>
        <w:t>Ustawy</w:t>
      </w:r>
      <w:r>
        <w:rPr>
          <w:rFonts w:eastAsia="Calibri" w:cstheme="minorHAnsi"/>
          <w:sz w:val="21"/>
          <w:szCs w:val="21"/>
          <w:lang w:eastAsia="zh-CN"/>
        </w:rPr>
        <w:t xml:space="preserve"> Pzp (składane wraz z Ofertą)</w:t>
      </w:r>
    </w:p>
    <w:p w14:paraId="35CE0293" w14:textId="0028CB23" w:rsidR="005608FA" w:rsidRDefault="00241274" w:rsidP="006E2D81">
      <w:pPr>
        <w:tabs>
          <w:tab w:val="left" w:pos="851"/>
        </w:tabs>
        <w:spacing w:line="280" w:lineRule="atLeast"/>
        <w:ind w:left="2127" w:hanging="2694"/>
        <w:jc w:val="both"/>
        <w:rPr>
          <w:rFonts w:asciiTheme="minorHAnsi" w:eastAsia="Calibri" w:hAnsiTheme="minorHAnsi" w:cstheme="minorHAnsi"/>
          <w:sz w:val="21"/>
          <w:szCs w:val="21"/>
          <w:lang w:eastAsia="zh-CN"/>
        </w:rPr>
      </w:pPr>
      <w:bookmarkStart w:id="42" w:name="_Hlk178673987"/>
      <w:r w:rsidRPr="00241274">
        <w:rPr>
          <w:rFonts w:asciiTheme="minorHAnsi" w:eastAsia="Calibri" w:hAnsiTheme="minorHAnsi" w:cstheme="minorHAnsi"/>
          <w:sz w:val="21"/>
          <w:szCs w:val="21"/>
          <w:lang w:eastAsia="zh-CN"/>
        </w:rPr>
        <w:t>Załącznik nr 8</w:t>
      </w:r>
      <w:r>
        <w:rPr>
          <w:rFonts w:asciiTheme="minorHAnsi" w:eastAsia="Calibri" w:hAnsiTheme="minorHAnsi" w:cstheme="minorHAnsi"/>
          <w:sz w:val="21"/>
          <w:szCs w:val="21"/>
          <w:lang w:eastAsia="zh-CN"/>
        </w:rPr>
        <w:t xml:space="preserve"> </w:t>
      </w:r>
      <w:bookmarkEnd w:id="42"/>
      <w:r>
        <w:rPr>
          <w:rFonts w:asciiTheme="minorHAnsi" w:eastAsia="Calibri" w:hAnsiTheme="minorHAnsi" w:cstheme="minorHAnsi"/>
          <w:sz w:val="21"/>
          <w:szCs w:val="21"/>
          <w:lang w:eastAsia="zh-CN"/>
        </w:rPr>
        <w:tab/>
      </w:r>
      <w:r>
        <w:rPr>
          <w:rFonts w:asciiTheme="minorHAnsi" w:eastAsia="Calibri" w:hAnsiTheme="minorHAnsi" w:cstheme="minorHAnsi"/>
          <w:sz w:val="21"/>
          <w:szCs w:val="21"/>
          <w:lang w:eastAsia="zh-CN"/>
        </w:rPr>
        <w:tab/>
      </w:r>
      <w:r w:rsidR="005608FA" w:rsidRPr="005608FA">
        <w:rPr>
          <w:rFonts w:asciiTheme="minorHAnsi" w:eastAsia="Calibri" w:hAnsiTheme="minorHAnsi" w:cstheme="minorHAnsi"/>
          <w:sz w:val="21"/>
          <w:szCs w:val="21"/>
          <w:lang w:eastAsia="zh-CN"/>
        </w:rPr>
        <w:t>Oświadczenie o posiadaniu umowy z OSD (składane na wezwanie)</w:t>
      </w:r>
    </w:p>
    <w:p w14:paraId="38C7B732" w14:textId="4929BDA1" w:rsidR="007A3863" w:rsidRPr="00EB5D86" w:rsidRDefault="005608FA" w:rsidP="00EB5D86">
      <w:pPr>
        <w:tabs>
          <w:tab w:val="left" w:pos="851"/>
        </w:tabs>
        <w:spacing w:line="280" w:lineRule="atLeast"/>
        <w:ind w:left="2127" w:hanging="2694"/>
        <w:jc w:val="both"/>
        <w:rPr>
          <w:rFonts w:asciiTheme="minorHAnsi" w:eastAsia="Calibri" w:hAnsiTheme="minorHAnsi" w:cstheme="minorHAnsi"/>
          <w:sz w:val="21"/>
          <w:szCs w:val="21"/>
          <w:lang w:eastAsia="zh-CN"/>
        </w:rPr>
      </w:pPr>
      <w:r w:rsidRPr="005608FA">
        <w:rPr>
          <w:rFonts w:asciiTheme="minorHAnsi" w:eastAsia="Calibri" w:hAnsiTheme="minorHAnsi" w:cstheme="minorHAnsi"/>
          <w:sz w:val="21"/>
          <w:szCs w:val="21"/>
          <w:lang w:eastAsia="zh-CN"/>
        </w:rPr>
        <w:t xml:space="preserve">Załącznik nr </w:t>
      </w:r>
      <w:r>
        <w:rPr>
          <w:rFonts w:asciiTheme="minorHAnsi" w:eastAsia="Calibri" w:hAnsiTheme="minorHAnsi" w:cstheme="minorHAnsi"/>
          <w:sz w:val="21"/>
          <w:szCs w:val="21"/>
          <w:lang w:eastAsia="zh-CN"/>
        </w:rPr>
        <w:t>9</w:t>
      </w:r>
      <w:r>
        <w:rPr>
          <w:rFonts w:asciiTheme="minorHAnsi" w:eastAsia="Calibri" w:hAnsiTheme="minorHAnsi" w:cstheme="minorHAnsi"/>
          <w:sz w:val="21"/>
          <w:szCs w:val="21"/>
          <w:lang w:eastAsia="zh-CN"/>
        </w:rPr>
        <w:tab/>
      </w:r>
      <w:r>
        <w:rPr>
          <w:rFonts w:asciiTheme="minorHAnsi" w:eastAsia="Calibri" w:hAnsiTheme="minorHAnsi" w:cstheme="minorHAnsi"/>
          <w:sz w:val="21"/>
          <w:szCs w:val="21"/>
          <w:lang w:eastAsia="zh-CN"/>
        </w:rPr>
        <w:tab/>
      </w:r>
      <w:r w:rsidR="005E760C" w:rsidRPr="005E760C">
        <w:rPr>
          <w:rFonts w:asciiTheme="minorHAnsi" w:eastAsia="Calibri" w:hAnsiTheme="minorHAnsi" w:cstheme="minorHAnsi"/>
          <w:sz w:val="21"/>
          <w:szCs w:val="21"/>
          <w:lang w:eastAsia="zh-CN"/>
        </w:rPr>
        <w:t>Projektowane postanowienia umow</w:t>
      </w:r>
      <w:r w:rsidR="00EB5D86">
        <w:rPr>
          <w:rFonts w:asciiTheme="minorHAnsi" w:eastAsia="Calibri" w:hAnsiTheme="minorHAnsi" w:cstheme="minorHAnsi"/>
          <w:sz w:val="21"/>
          <w:szCs w:val="21"/>
          <w:lang w:eastAsia="zh-CN"/>
        </w:rPr>
        <w:t>y</w:t>
      </w:r>
    </w:p>
    <w:sectPr w:rsidR="007A3863" w:rsidRPr="00EB5D86">
      <w:headerReference w:type="default" r:id="rId15"/>
      <w:footerReference w:type="default" r:id="rId16"/>
      <w:pgSz w:w="11906" w:h="16838"/>
      <w:pgMar w:top="1560" w:right="1274" w:bottom="1418" w:left="1418" w:header="709" w:footer="709" w:gutter="0"/>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07098" w14:textId="77777777" w:rsidR="00893714" w:rsidRDefault="00893714">
      <w:r>
        <w:separator/>
      </w:r>
    </w:p>
  </w:endnote>
  <w:endnote w:type="continuationSeparator" w:id="0">
    <w:p w14:paraId="06ED4327" w14:textId="77777777" w:rsidR="00893714" w:rsidRDefault="00893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2"/>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TT69o00">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D83CB" w14:textId="77777777" w:rsidR="00C755E5" w:rsidRPr="004C3FC4" w:rsidRDefault="00C755E5">
    <w:pPr>
      <w:pStyle w:val="Stopka"/>
      <w:jc w:val="right"/>
      <w:rPr>
        <w:rFonts w:cs="Calibri"/>
        <w:sz w:val="18"/>
        <w:szCs w:val="18"/>
      </w:rPr>
    </w:pPr>
    <w:r w:rsidRPr="004C3FC4">
      <w:rPr>
        <w:sz w:val="18"/>
        <w:szCs w:val="18"/>
      </w:rPr>
      <w:fldChar w:fldCharType="begin"/>
    </w:r>
    <w:r w:rsidRPr="004C3FC4">
      <w:rPr>
        <w:sz w:val="18"/>
        <w:szCs w:val="18"/>
      </w:rPr>
      <w:instrText>PAGE</w:instrText>
    </w:r>
    <w:r w:rsidRPr="004C3FC4">
      <w:rPr>
        <w:sz w:val="18"/>
        <w:szCs w:val="18"/>
      </w:rPr>
      <w:fldChar w:fldCharType="separate"/>
    </w:r>
    <w:r w:rsidR="00D234D9">
      <w:rPr>
        <w:noProof/>
        <w:sz w:val="18"/>
        <w:szCs w:val="18"/>
      </w:rPr>
      <w:t>33</w:t>
    </w:r>
    <w:r w:rsidRPr="004C3FC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77ABD" w14:textId="77777777" w:rsidR="00893714" w:rsidRDefault="00893714">
      <w:r>
        <w:separator/>
      </w:r>
    </w:p>
  </w:footnote>
  <w:footnote w:type="continuationSeparator" w:id="0">
    <w:p w14:paraId="6A0FC83D" w14:textId="77777777" w:rsidR="00893714" w:rsidRDefault="00893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37132" w14:textId="54EB7562" w:rsidR="00C755E5" w:rsidRPr="00D7066F" w:rsidRDefault="00372D3B" w:rsidP="00372D3B">
    <w:pPr>
      <w:jc w:val="center"/>
      <w:rPr>
        <w:rFonts w:eastAsia="Calibri" w:cs="Calibri"/>
        <w:color w:val="1F497D"/>
        <w:sz w:val="18"/>
        <w:szCs w:val="18"/>
        <w:lang w:eastAsia="en-US"/>
      </w:rPr>
    </w:pPr>
    <w:r w:rsidRPr="008070D9">
      <w:rPr>
        <w:rFonts w:eastAsia="Calibri" w:cs="Calibri"/>
        <w:bCs/>
        <w:color w:val="1F497D"/>
        <w:sz w:val="18"/>
        <w:szCs w:val="18"/>
        <w:lang w:eastAsia="en-US"/>
      </w:rPr>
      <w:t xml:space="preserve">Kompleksowa dostawa energii elektrycznej </w:t>
    </w:r>
    <w:r w:rsidRPr="00FC538B">
      <w:rPr>
        <w:rFonts w:eastAsia="Calibri" w:cs="Calibri"/>
        <w:bCs/>
        <w:color w:val="1F497D"/>
        <w:sz w:val="18"/>
        <w:szCs w:val="18"/>
        <w:lang w:eastAsia="en-US"/>
      </w:rPr>
      <w:t>(wraz z usługą dystrybucji) dla potrzeb jednostek organizacyjnych Powiatu Włocławskiego i Powiatowego Urzędu Pracy</w:t>
    </w:r>
    <w:r>
      <w:rPr>
        <w:rFonts w:eastAsia="Calibri" w:cs="Calibri"/>
        <w:bCs/>
        <w:color w:val="1F497D"/>
        <w:sz w:val="18"/>
        <w:szCs w:val="18"/>
        <w:lang w:eastAsia="en-US"/>
      </w:rPr>
      <w:t xml:space="preserve"> </w:t>
    </w:r>
    <w:r w:rsidRPr="00FC538B">
      <w:rPr>
        <w:rFonts w:eastAsia="Calibri" w:cs="Calibri"/>
        <w:bCs/>
        <w:color w:val="1F497D"/>
        <w:sz w:val="18"/>
        <w:szCs w:val="18"/>
        <w:lang w:eastAsia="en-US"/>
      </w:rPr>
      <w:t>we Włocławku</w:t>
    </w:r>
    <w:r w:rsidRPr="00372D3B">
      <w:rPr>
        <w:rFonts w:cs="Calibri"/>
        <w:b/>
        <w:bCs/>
        <w:color w:val="002060"/>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9CDD1E"/>
    <w:name w:val="WW8Num6"/>
    <w:lvl w:ilvl="0">
      <w:start w:val="1"/>
      <w:numFmt w:val="bullet"/>
      <w:lvlText w:val=""/>
      <w:lvlJc w:val="left"/>
      <w:pPr>
        <w:tabs>
          <w:tab w:val="num" w:pos="720"/>
        </w:tabs>
        <w:ind w:left="720" w:hanging="360"/>
      </w:pPr>
      <w:rPr>
        <w:rFonts w:ascii="Symbol" w:hAnsi="Symbol" w:cs="OpenSymbol"/>
        <w:b w:val="0"/>
        <w:sz w:val="21"/>
        <w:szCs w:val="21"/>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1"/>
        <w:szCs w:val="21"/>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1"/>
        <w:szCs w:val="21"/>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7"/>
    <w:multiLevelType w:val="multilevel"/>
    <w:tmpl w:val="00000007"/>
    <w:name w:val="WW8Num7"/>
    <w:lvl w:ilvl="0">
      <w:start w:val="1"/>
      <w:numFmt w:val="bullet"/>
      <w:lvlText w:val=""/>
      <w:lvlJc w:val="left"/>
      <w:pPr>
        <w:tabs>
          <w:tab w:val="num" w:pos="765"/>
        </w:tabs>
        <w:ind w:left="765" w:hanging="360"/>
      </w:pPr>
      <w:rPr>
        <w:rFonts w:ascii="Symbol" w:hAnsi="Symbol" w:cs="OpenSymbol"/>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Symbol" w:hAnsi="Symbol" w:cs="OpenSymbol"/>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Symbol" w:hAnsi="Symbol" w:cs="OpenSymbol"/>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2"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sz w:val="21"/>
        <w:szCs w:val="21"/>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1"/>
        <w:szCs w:val="21"/>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1"/>
        <w:szCs w:val="21"/>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10B8CC30"/>
    <w:name w:val="WW8Num11"/>
    <w:lvl w:ilvl="0">
      <w:start w:val="1"/>
      <w:numFmt w:val="bullet"/>
      <w:lvlText w:val=""/>
      <w:lvlJc w:val="left"/>
      <w:pPr>
        <w:tabs>
          <w:tab w:val="num" w:pos="720"/>
        </w:tabs>
        <w:ind w:left="720" w:hanging="360"/>
      </w:pPr>
      <w:rPr>
        <w:rFonts w:ascii="Symbol" w:hAnsi="Symbol" w:cs="OpenSymbol"/>
        <w:sz w:val="16"/>
        <w:szCs w:val="16"/>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34"/>
    <w:multiLevelType w:val="multilevel"/>
    <w:tmpl w:val="0000003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36"/>
    <w:multiLevelType w:val="multilevel"/>
    <w:tmpl w:val="00000036"/>
    <w:name w:val="WW8Num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38"/>
    <w:multiLevelType w:val="multilevel"/>
    <w:tmpl w:val="00000038"/>
    <w:name w:val="WW8Num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39"/>
    <w:multiLevelType w:val="multilevel"/>
    <w:tmpl w:val="00000039"/>
    <w:name w:val="WW8Num57"/>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3" w15:restartNumberingAfterBreak="0">
    <w:nsid w:val="0000003A"/>
    <w:multiLevelType w:val="multilevel"/>
    <w:tmpl w:val="0000003A"/>
    <w:name w:val="WW8Num58"/>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4" w15:restartNumberingAfterBreak="0">
    <w:nsid w:val="0000003B"/>
    <w:multiLevelType w:val="multilevel"/>
    <w:tmpl w:val="0000003B"/>
    <w:name w:val="WW8Num59"/>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5"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3D"/>
    <w:multiLevelType w:val="multilevel"/>
    <w:tmpl w:val="0000003D"/>
    <w:name w:val="WW8Num6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3E"/>
    <w:multiLevelType w:val="multilevel"/>
    <w:tmpl w:val="0000003E"/>
    <w:name w:val="WW8Num62"/>
    <w:lvl w:ilvl="0">
      <w:start w:val="1"/>
      <w:numFmt w:val="bullet"/>
      <w:lvlText w:val=""/>
      <w:lvlJc w:val="left"/>
      <w:pPr>
        <w:tabs>
          <w:tab w:val="num" w:pos="1097"/>
        </w:tabs>
        <w:ind w:left="1097" w:hanging="360"/>
      </w:pPr>
      <w:rPr>
        <w:rFonts w:ascii="Symbol" w:hAnsi="Symbol" w:cs="OpenSymbol"/>
      </w:rPr>
    </w:lvl>
    <w:lvl w:ilvl="1">
      <w:start w:val="1"/>
      <w:numFmt w:val="bullet"/>
      <w:lvlText w:val="◦"/>
      <w:lvlJc w:val="left"/>
      <w:pPr>
        <w:tabs>
          <w:tab w:val="num" w:pos="1457"/>
        </w:tabs>
        <w:ind w:left="1457" w:hanging="360"/>
      </w:pPr>
      <w:rPr>
        <w:rFonts w:ascii="OpenSymbol" w:hAnsi="OpenSymbol" w:cs="OpenSymbol"/>
      </w:rPr>
    </w:lvl>
    <w:lvl w:ilvl="2">
      <w:start w:val="1"/>
      <w:numFmt w:val="bullet"/>
      <w:lvlText w:val="▪"/>
      <w:lvlJc w:val="left"/>
      <w:pPr>
        <w:tabs>
          <w:tab w:val="num" w:pos="1817"/>
        </w:tabs>
        <w:ind w:left="1817" w:hanging="360"/>
      </w:pPr>
      <w:rPr>
        <w:rFonts w:ascii="OpenSymbol" w:hAnsi="OpenSymbol" w:cs="OpenSymbol"/>
      </w:rPr>
    </w:lvl>
    <w:lvl w:ilvl="3">
      <w:start w:val="1"/>
      <w:numFmt w:val="bullet"/>
      <w:lvlText w:val=""/>
      <w:lvlJc w:val="left"/>
      <w:pPr>
        <w:tabs>
          <w:tab w:val="num" w:pos="2177"/>
        </w:tabs>
        <w:ind w:left="2177" w:hanging="360"/>
      </w:pPr>
      <w:rPr>
        <w:rFonts w:ascii="Symbol" w:hAnsi="Symbol" w:cs="OpenSymbol"/>
      </w:rPr>
    </w:lvl>
    <w:lvl w:ilvl="4">
      <w:start w:val="1"/>
      <w:numFmt w:val="bullet"/>
      <w:lvlText w:val="◦"/>
      <w:lvlJc w:val="left"/>
      <w:pPr>
        <w:tabs>
          <w:tab w:val="num" w:pos="2537"/>
        </w:tabs>
        <w:ind w:left="2537" w:hanging="360"/>
      </w:pPr>
      <w:rPr>
        <w:rFonts w:ascii="OpenSymbol" w:hAnsi="OpenSymbol" w:cs="OpenSymbol"/>
      </w:rPr>
    </w:lvl>
    <w:lvl w:ilvl="5">
      <w:start w:val="1"/>
      <w:numFmt w:val="bullet"/>
      <w:lvlText w:val="▪"/>
      <w:lvlJc w:val="left"/>
      <w:pPr>
        <w:tabs>
          <w:tab w:val="num" w:pos="2897"/>
        </w:tabs>
        <w:ind w:left="2897" w:hanging="360"/>
      </w:pPr>
      <w:rPr>
        <w:rFonts w:ascii="OpenSymbol" w:hAnsi="OpenSymbol" w:cs="OpenSymbol"/>
      </w:rPr>
    </w:lvl>
    <w:lvl w:ilvl="6">
      <w:start w:val="1"/>
      <w:numFmt w:val="bullet"/>
      <w:lvlText w:val=""/>
      <w:lvlJc w:val="left"/>
      <w:pPr>
        <w:tabs>
          <w:tab w:val="num" w:pos="3257"/>
        </w:tabs>
        <w:ind w:left="3257" w:hanging="360"/>
      </w:pPr>
      <w:rPr>
        <w:rFonts w:ascii="Symbol" w:hAnsi="Symbol" w:cs="OpenSymbol"/>
      </w:rPr>
    </w:lvl>
    <w:lvl w:ilvl="7">
      <w:start w:val="1"/>
      <w:numFmt w:val="bullet"/>
      <w:lvlText w:val="◦"/>
      <w:lvlJc w:val="left"/>
      <w:pPr>
        <w:tabs>
          <w:tab w:val="num" w:pos="3617"/>
        </w:tabs>
        <w:ind w:left="3617" w:hanging="360"/>
      </w:pPr>
      <w:rPr>
        <w:rFonts w:ascii="OpenSymbol" w:hAnsi="OpenSymbol" w:cs="OpenSymbol"/>
      </w:rPr>
    </w:lvl>
    <w:lvl w:ilvl="8">
      <w:start w:val="1"/>
      <w:numFmt w:val="bullet"/>
      <w:lvlText w:val="▪"/>
      <w:lvlJc w:val="left"/>
      <w:pPr>
        <w:tabs>
          <w:tab w:val="num" w:pos="3977"/>
        </w:tabs>
        <w:ind w:left="3977" w:hanging="360"/>
      </w:pPr>
      <w:rPr>
        <w:rFonts w:ascii="OpenSymbol" w:hAnsi="OpenSymbol" w:cs="OpenSymbol"/>
      </w:rPr>
    </w:lvl>
  </w:abstractNum>
  <w:abstractNum w:abstractNumId="18" w15:restartNumberingAfterBreak="0">
    <w:nsid w:val="00000040"/>
    <w:multiLevelType w:val="multilevel"/>
    <w:tmpl w:val="00000040"/>
    <w:name w:val="WW8Num64"/>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04"/>
        </w:tabs>
        <w:ind w:left="1004" w:hanging="360"/>
      </w:pPr>
      <w:rPr>
        <w:rFonts w:ascii="OpenSymbol" w:hAnsi="OpenSymbol" w:cs="OpenSymbol"/>
      </w:rPr>
    </w:lvl>
    <w:lvl w:ilvl="2">
      <w:start w:val="1"/>
      <w:numFmt w:val="bullet"/>
      <w:lvlText w:val="▪"/>
      <w:lvlJc w:val="left"/>
      <w:pPr>
        <w:tabs>
          <w:tab w:val="num" w:pos="1364"/>
        </w:tabs>
        <w:ind w:left="1364" w:hanging="360"/>
      </w:pPr>
      <w:rPr>
        <w:rFonts w:ascii="OpenSymbol" w:hAnsi="OpenSymbol" w:cs="OpenSymbol"/>
      </w:rPr>
    </w:lvl>
    <w:lvl w:ilvl="3">
      <w:start w:val="1"/>
      <w:numFmt w:val="bullet"/>
      <w:lvlText w:val=""/>
      <w:lvlJc w:val="left"/>
      <w:pPr>
        <w:tabs>
          <w:tab w:val="num" w:pos="1724"/>
        </w:tabs>
        <w:ind w:left="1724" w:hanging="360"/>
      </w:pPr>
      <w:rPr>
        <w:rFonts w:ascii="Symbol" w:hAnsi="Symbol" w:cs="OpenSymbol"/>
      </w:rPr>
    </w:lvl>
    <w:lvl w:ilvl="4">
      <w:start w:val="1"/>
      <w:numFmt w:val="bullet"/>
      <w:lvlText w:val="◦"/>
      <w:lvlJc w:val="left"/>
      <w:pPr>
        <w:tabs>
          <w:tab w:val="num" w:pos="2084"/>
        </w:tabs>
        <w:ind w:left="2084" w:hanging="360"/>
      </w:pPr>
      <w:rPr>
        <w:rFonts w:ascii="OpenSymbol" w:hAnsi="OpenSymbol" w:cs="OpenSymbol"/>
      </w:rPr>
    </w:lvl>
    <w:lvl w:ilvl="5">
      <w:start w:val="1"/>
      <w:numFmt w:val="bullet"/>
      <w:lvlText w:val="▪"/>
      <w:lvlJc w:val="left"/>
      <w:pPr>
        <w:tabs>
          <w:tab w:val="num" w:pos="2444"/>
        </w:tabs>
        <w:ind w:left="2444" w:hanging="360"/>
      </w:pPr>
      <w:rPr>
        <w:rFonts w:ascii="OpenSymbol" w:hAnsi="OpenSymbol" w:cs="OpenSymbol"/>
      </w:rPr>
    </w:lvl>
    <w:lvl w:ilvl="6">
      <w:start w:val="1"/>
      <w:numFmt w:val="bullet"/>
      <w:lvlText w:val=""/>
      <w:lvlJc w:val="left"/>
      <w:pPr>
        <w:tabs>
          <w:tab w:val="num" w:pos="2804"/>
        </w:tabs>
        <w:ind w:left="2804" w:hanging="360"/>
      </w:pPr>
      <w:rPr>
        <w:rFonts w:ascii="Symbol" w:hAnsi="Symbol" w:cs="OpenSymbol"/>
      </w:rPr>
    </w:lvl>
    <w:lvl w:ilvl="7">
      <w:start w:val="1"/>
      <w:numFmt w:val="bullet"/>
      <w:lvlText w:val="◦"/>
      <w:lvlJc w:val="left"/>
      <w:pPr>
        <w:tabs>
          <w:tab w:val="num" w:pos="3164"/>
        </w:tabs>
        <w:ind w:left="3164" w:hanging="360"/>
      </w:pPr>
      <w:rPr>
        <w:rFonts w:ascii="OpenSymbol" w:hAnsi="OpenSymbol" w:cs="OpenSymbol"/>
      </w:rPr>
    </w:lvl>
    <w:lvl w:ilvl="8">
      <w:start w:val="1"/>
      <w:numFmt w:val="bullet"/>
      <w:lvlText w:val="▪"/>
      <w:lvlJc w:val="left"/>
      <w:pPr>
        <w:tabs>
          <w:tab w:val="num" w:pos="3524"/>
        </w:tabs>
        <w:ind w:left="3524" w:hanging="360"/>
      </w:pPr>
      <w:rPr>
        <w:rFonts w:ascii="OpenSymbol" w:hAnsi="OpenSymbol" w:cs="OpenSymbol"/>
      </w:rPr>
    </w:lvl>
  </w:abstractNum>
  <w:abstractNum w:abstractNumId="19" w15:restartNumberingAfterBreak="0">
    <w:nsid w:val="00000042"/>
    <w:multiLevelType w:val="multilevel"/>
    <w:tmpl w:val="00000042"/>
    <w:name w:val="WW8Num6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45"/>
    <w:multiLevelType w:val="multilevel"/>
    <w:tmpl w:val="00000045"/>
    <w:name w:val="WW8Num6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3230B2D"/>
    <w:multiLevelType w:val="multilevel"/>
    <w:tmpl w:val="B542233E"/>
    <w:lvl w:ilvl="0">
      <w:start w:val="2"/>
      <w:numFmt w:val="decimal"/>
      <w:lvlText w:val="%1)"/>
      <w:lvlJc w:val="left"/>
      <w:pPr>
        <w:ind w:left="1440" w:hanging="360"/>
      </w:pPr>
      <w:rPr>
        <w:rFonts w:cs="Calibri"/>
        <w:b w:val="0"/>
        <w:i w:val="0"/>
        <w:color w:val="auto"/>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3F15C56"/>
    <w:multiLevelType w:val="multilevel"/>
    <w:tmpl w:val="E0C22BAC"/>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color w:val="auto"/>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9C7409D"/>
    <w:multiLevelType w:val="multilevel"/>
    <w:tmpl w:val="083EB092"/>
    <w:lvl w:ilvl="0">
      <w:start w:val="3"/>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0B351DC6"/>
    <w:multiLevelType w:val="multilevel"/>
    <w:tmpl w:val="E0E8C33A"/>
    <w:lvl w:ilvl="0">
      <w:start w:val="5"/>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0C4020EB"/>
    <w:multiLevelType w:val="hybridMultilevel"/>
    <w:tmpl w:val="4156DB34"/>
    <w:lvl w:ilvl="0" w:tplc="D20E031E">
      <w:start w:val="1"/>
      <w:numFmt w:val="decimal"/>
      <w:lvlText w:val="%1."/>
      <w:lvlJc w:val="left"/>
      <w:pPr>
        <w:ind w:left="1713" w:hanging="360"/>
      </w:pPr>
      <w:rPr>
        <w:rFonts w:ascii="Calibri" w:hAnsi="Calibri" w:cs="Calibri" w:hint="default"/>
        <w:b w:val="0"/>
        <w:i w:val="0"/>
        <w:color w:val="auto"/>
        <w:sz w:val="21"/>
        <w:szCs w:val="21"/>
      </w:rPr>
    </w:lvl>
    <w:lvl w:ilvl="1" w:tplc="04150019" w:tentative="1">
      <w:start w:val="1"/>
      <w:numFmt w:val="lowerLetter"/>
      <w:lvlText w:val="%2."/>
      <w:lvlJc w:val="left"/>
      <w:pPr>
        <w:ind w:left="2433" w:hanging="360"/>
      </w:pPr>
    </w:lvl>
    <w:lvl w:ilvl="2" w:tplc="A45A96FC">
      <w:start w:val="1"/>
      <w:numFmt w:val="decimal"/>
      <w:lvlText w:val="%3)"/>
      <w:lvlJc w:val="right"/>
      <w:pPr>
        <w:ind w:left="3153" w:hanging="180"/>
      </w:pPr>
      <w:rPr>
        <w:rFonts w:ascii="Calibri" w:eastAsia="Times New Roman" w:hAnsi="Calibri" w:cs="Calibri"/>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13DB61B2"/>
    <w:multiLevelType w:val="multilevel"/>
    <w:tmpl w:val="4F6A298A"/>
    <w:lvl w:ilvl="0">
      <w:start w:val="2"/>
      <w:numFmt w:val="upperRoman"/>
      <w:pStyle w:val="Nagwek1"/>
      <w:lvlText w:val="%1."/>
      <w:lvlJc w:val="right"/>
      <w:pPr>
        <w:ind w:left="502"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140B2BCA"/>
    <w:multiLevelType w:val="multilevel"/>
    <w:tmpl w:val="37E8127E"/>
    <w:lvl w:ilvl="0">
      <w:start w:val="17"/>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3"/>
      <w:numFmt w:val="decimal"/>
      <w:lvlText w:val="%4."/>
      <w:lvlJc w:val="left"/>
      <w:pPr>
        <w:ind w:left="502" w:hanging="360"/>
      </w:pPr>
      <w:rPr>
        <w:rFonts w:hint="default"/>
        <w:strike w:val="0"/>
        <w:dstrike w:val="0"/>
        <w:color w:val="auto"/>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Theme="minorHAnsi" w:hAnsiTheme="minorHAnsi" w:cstheme="minorHAnsi"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14F77989"/>
    <w:multiLevelType w:val="hybridMultilevel"/>
    <w:tmpl w:val="AA8A0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5023137"/>
    <w:multiLevelType w:val="multilevel"/>
    <w:tmpl w:val="7BD4D510"/>
    <w:lvl w:ilvl="0">
      <w:start w:val="1"/>
      <w:numFmt w:val="lowerLetter"/>
      <w:lvlText w:val="%1)"/>
      <w:lvlJc w:val="left"/>
      <w:pPr>
        <w:ind w:left="720" w:hanging="360"/>
      </w:pPr>
      <w:rPr>
        <w:rFonts w:cs="Times New Roman"/>
        <w:b w:val="0"/>
        <w:i w:val="0"/>
        <w:sz w:val="22"/>
      </w:rPr>
    </w:lvl>
    <w:lvl w:ilvl="1">
      <w:start w:val="1"/>
      <w:numFmt w:val="decimal"/>
      <w:lvlText w:val="%2)"/>
      <w:lvlJc w:val="left"/>
      <w:pPr>
        <w:ind w:left="1440" w:hanging="360"/>
      </w:pPr>
    </w:lvl>
    <w:lvl w:ilvl="2">
      <w:start w:val="1"/>
      <w:numFmt w:val="lowerLetter"/>
      <w:lvlText w:val="%3)"/>
      <w:lvlJc w:val="left"/>
      <w:pPr>
        <w:ind w:left="890" w:hanging="180"/>
      </w:pPr>
      <w:rPr>
        <w:rFonts w:cs="Calibri"/>
        <w:b w:val="0"/>
        <w:bCs w:val="0"/>
        <w:i w:val="0"/>
        <w:iCs w:val="0"/>
        <w:color w:val="000000"/>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965605A"/>
    <w:multiLevelType w:val="multilevel"/>
    <w:tmpl w:val="2A5EA05A"/>
    <w:lvl w:ilvl="0">
      <w:start w:val="1"/>
      <w:numFmt w:val="decimal"/>
      <w:lvlText w:val="%1)"/>
      <w:lvlJc w:val="left"/>
      <w:pPr>
        <w:ind w:left="644" w:hanging="360"/>
      </w:pPr>
      <w:rPr>
        <w:rFonts w:cs="Calibri"/>
        <w:b w:val="0"/>
        <w:bCs w:val="0"/>
        <w:i w:val="0"/>
        <w:iCs w:val="0"/>
        <w:color w:val="auto"/>
        <w:spacing w:val="0"/>
        <w:w w:val="100"/>
        <w:kern w:val="2"/>
        <w:sz w:val="21"/>
        <w:szCs w:val="21"/>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1C6752AD"/>
    <w:multiLevelType w:val="multilevel"/>
    <w:tmpl w:val="0488116E"/>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4"/>
      <w:numFmt w:val="decimal"/>
      <w:lvlText w:val="%4."/>
      <w:lvlJc w:val="left"/>
      <w:pPr>
        <w:ind w:left="2880" w:hanging="360"/>
      </w:pPr>
      <w:rPr>
        <w:rFonts w:hint="default"/>
        <w:strike w:val="0"/>
        <w:dstrike w:val="0"/>
        <w:color w:val="auto"/>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1F9306B9"/>
    <w:multiLevelType w:val="multilevel"/>
    <w:tmpl w:val="231668E2"/>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0C44269"/>
    <w:multiLevelType w:val="multilevel"/>
    <w:tmpl w:val="F8487438"/>
    <w:lvl w:ilvl="0">
      <w:start w:val="1"/>
      <w:numFmt w:val="decimal"/>
      <w:lvlText w:val="%1)"/>
      <w:lvlJc w:val="left"/>
      <w:pPr>
        <w:ind w:left="720" w:hanging="360"/>
      </w:pPr>
      <w:rPr>
        <w:rFonts w:cs="Times New Roman"/>
        <w:b w:val="0"/>
        <w:bCs w:val="0"/>
        <w:i w:val="0"/>
        <w:iCs w:val="0"/>
        <w:color w:val="auto"/>
        <w:spacing w:val="0"/>
        <w:w w:val="100"/>
        <w:kern w:val="2"/>
        <w:sz w:val="22"/>
        <w:szCs w:val="24"/>
      </w:rPr>
    </w:lvl>
    <w:lvl w:ilvl="1">
      <w:start w:val="1"/>
      <w:numFmt w:val="decimal"/>
      <w:lvlText w:val="%2)"/>
      <w:lvlJc w:val="left"/>
      <w:pPr>
        <w:ind w:left="1440" w:hanging="360"/>
      </w:pPr>
      <w:rPr>
        <w:rFonts w:cs="Calibri"/>
        <w:b w:val="0"/>
        <w:bCs w:val="0"/>
        <w:i w:val="0"/>
        <w:iCs w:val="0"/>
        <w:color w:val="auto"/>
        <w:spacing w:val="0"/>
        <w:w w:val="100"/>
        <w:kern w:val="2"/>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7592843"/>
    <w:multiLevelType w:val="multilevel"/>
    <w:tmpl w:val="CFC681FA"/>
    <w:lvl w:ilvl="0">
      <w:start w:val="1"/>
      <w:numFmt w:val="decimal"/>
      <w:lvlText w:val="%1."/>
      <w:lvlJc w:val="left"/>
      <w:pPr>
        <w:ind w:left="1712" w:hanging="360"/>
      </w:pPr>
      <w:rPr>
        <w:rFonts w:cs="Calibri"/>
        <w:b w:val="0"/>
        <w:i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F191699"/>
    <w:multiLevelType w:val="multilevel"/>
    <w:tmpl w:val="2F540860"/>
    <w:lvl w:ilvl="0">
      <w:start w:val="1"/>
      <w:numFmt w:val="decimal"/>
      <w:lvlText w:val="%1)"/>
      <w:lvlJc w:val="left"/>
      <w:pPr>
        <w:ind w:left="1996" w:hanging="360"/>
      </w:pPr>
      <w:rPr>
        <w:b w:val="0"/>
        <w:i w:val="0"/>
        <w:sz w:val="20"/>
      </w:rPr>
    </w:lvl>
    <w:lvl w:ilvl="1">
      <w:start w:val="1"/>
      <w:numFmt w:val="lowerLetter"/>
      <w:lvlText w:val="%2."/>
      <w:lvlJc w:val="left"/>
      <w:pPr>
        <w:ind w:left="2716" w:hanging="360"/>
      </w:pPr>
    </w:lvl>
    <w:lvl w:ilvl="2">
      <w:start w:val="1"/>
      <w:numFmt w:val="decimal"/>
      <w:lvlText w:val="%3)"/>
      <w:lvlJc w:val="left"/>
      <w:pPr>
        <w:ind w:left="3436" w:hanging="180"/>
      </w:pPr>
      <w:rPr>
        <w:rFonts w:cs="Calibri"/>
        <w:b w:val="0"/>
        <w:i w:val="0"/>
        <w:sz w:val="20"/>
        <w:szCs w:val="20"/>
      </w:r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7" w15:restartNumberingAfterBreak="0">
    <w:nsid w:val="336D2922"/>
    <w:multiLevelType w:val="hybridMultilevel"/>
    <w:tmpl w:val="CB04F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4E857CA"/>
    <w:multiLevelType w:val="multilevel"/>
    <w:tmpl w:val="3A64611A"/>
    <w:lvl w:ilvl="0">
      <w:start w:val="1"/>
      <w:numFmt w:val="decimal"/>
      <w:lvlText w:val="%1."/>
      <w:lvlJc w:val="left"/>
      <w:pPr>
        <w:ind w:left="2421" w:hanging="360"/>
      </w:pPr>
      <w:rPr>
        <w:rFonts w:cs="Calibri"/>
        <w:b w:val="0"/>
        <w:i w:val="0"/>
        <w:color w:val="auto"/>
        <w:sz w:val="21"/>
        <w:szCs w:val="21"/>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decimal"/>
      <w:lvlText w:val="%5)"/>
      <w:lvlJc w:val="left"/>
      <w:pPr>
        <w:ind w:left="360" w:hanging="360"/>
      </w:pPr>
      <w:rPr>
        <w:b w:val="0"/>
        <w:bCs w:val="0"/>
        <w:i w:val="0"/>
        <w:iCs w:val="0"/>
        <w:color w:val="auto"/>
      </w:rPr>
    </w:lvl>
    <w:lvl w:ilvl="5">
      <w:start w:val="1"/>
      <w:numFmt w:val="lowerLetter"/>
      <w:lvlText w:val="%6)"/>
      <w:lvlJc w:val="left"/>
      <w:pPr>
        <w:ind w:left="1212" w:hanging="360"/>
      </w:pPr>
      <w:rPr>
        <w:rFonts w:ascii="Calibri" w:eastAsia="Times New Roman" w:hAnsi="Calibri" w:cs="Calibri"/>
      </w:r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39" w15:restartNumberingAfterBreak="0">
    <w:nsid w:val="36C42F1F"/>
    <w:multiLevelType w:val="multilevel"/>
    <w:tmpl w:val="621AF57E"/>
    <w:lvl w:ilvl="0">
      <w:start w:val="1"/>
      <w:numFmt w:val="decimal"/>
      <w:lvlText w:val="%1."/>
      <w:lvlJc w:val="left"/>
      <w:pPr>
        <w:tabs>
          <w:tab w:val="num" w:pos="0"/>
        </w:tabs>
        <w:ind w:left="2421" w:hanging="360"/>
      </w:pPr>
      <w:rPr>
        <w:rFonts w:ascii="Calibri" w:hAnsi="Calibri" w:cs="Calibri" w:hint="default"/>
        <w:b w:val="0"/>
        <w:i w:val="0"/>
        <w:color w:val="auto"/>
        <w:sz w:val="20"/>
        <w:szCs w:val="20"/>
      </w:rPr>
    </w:lvl>
    <w:lvl w:ilvl="1">
      <w:start w:val="1"/>
      <w:numFmt w:val="lowerLetter"/>
      <w:lvlText w:val="%2."/>
      <w:lvlJc w:val="left"/>
      <w:pPr>
        <w:tabs>
          <w:tab w:val="num" w:pos="0"/>
        </w:tabs>
        <w:ind w:left="3141" w:hanging="360"/>
      </w:pPr>
      <w:rPr>
        <w:rFonts w:hint="default"/>
      </w:rPr>
    </w:lvl>
    <w:lvl w:ilvl="2">
      <w:start w:val="1"/>
      <w:numFmt w:val="lowerRoman"/>
      <w:lvlText w:val="%3."/>
      <w:lvlJc w:val="right"/>
      <w:pPr>
        <w:tabs>
          <w:tab w:val="num" w:pos="0"/>
        </w:tabs>
        <w:ind w:left="3861" w:hanging="180"/>
      </w:pPr>
      <w:rPr>
        <w:rFonts w:hint="default"/>
      </w:rPr>
    </w:lvl>
    <w:lvl w:ilvl="3">
      <w:start w:val="1"/>
      <w:numFmt w:val="decimal"/>
      <w:lvlText w:val="%4."/>
      <w:lvlJc w:val="left"/>
      <w:pPr>
        <w:tabs>
          <w:tab w:val="num" w:pos="0"/>
        </w:tabs>
        <w:ind w:left="4581" w:hanging="360"/>
      </w:pPr>
      <w:rPr>
        <w:rFonts w:hint="default"/>
      </w:rPr>
    </w:lvl>
    <w:lvl w:ilvl="4">
      <w:start w:val="1"/>
      <w:numFmt w:val="decimal"/>
      <w:lvlText w:val="%5)"/>
      <w:lvlJc w:val="left"/>
      <w:pPr>
        <w:tabs>
          <w:tab w:val="num" w:pos="0"/>
        </w:tabs>
        <w:ind w:left="360" w:hanging="360"/>
      </w:pPr>
      <w:rPr>
        <w:rFonts w:hint="default"/>
        <w:b w:val="0"/>
        <w:bCs w:val="0"/>
        <w:i w:val="0"/>
        <w:iCs w:val="0"/>
        <w:color w:val="auto"/>
      </w:rPr>
    </w:lvl>
    <w:lvl w:ilvl="5">
      <w:start w:val="1"/>
      <w:numFmt w:val="lowerLetter"/>
      <w:lvlText w:val="%6)"/>
      <w:lvlJc w:val="left"/>
      <w:pPr>
        <w:tabs>
          <w:tab w:val="num" w:pos="0"/>
        </w:tabs>
        <w:ind w:left="1212" w:hanging="360"/>
      </w:pPr>
      <w:rPr>
        <w:rFonts w:hint="default"/>
        <w:color w:val="auto"/>
      </w:rPr>
    </w:lvl>
    <w:lvl w:ilvl="6">
      <w:start w:val="1"/>
      <w:numFmt w:val="decimal"/>
      <w:lvlText w:val="%7."/>
      <w:lvlJc w:val="left"/>
      <w:pPr>
        <w:tabs>
          <w:tab w:val="num" w:pos="0"/>
        </w:tabs>
        <w:ind w:left="6741" w:hanging="360"/>
      </w:pPr>
      <w:rPr>
        <w:rFonts w:hint="default"/>
      </w:rPr>
    </w:lvl>
    <w:lvl w:ilvl="7">
      <w:start w:val="1"/>
      <w:numFmt w:val="lowerLetter"/>
      <w:lvlText w:val="%8."/>
      <w:lvlJc w:val="left"/>
      <w:pPr>
        <w:tabs>
          <w:tab w:val="num" w:pos="0"/>
        </w:tabs>
        <w:ind w:left="7461" w:hanging="360"/>
      </w:pPr>
      <w:rPr>
        <w:rFonts w:hint="default"/>
      </w:rPr>
    </w:lvl>
    <w:lvl w:ilvl="8">
      <w:start w:val="1"/>
      <w:numFmt w:val="lowerRoman"/>
      <w:lvlText w:val="%9."/>
      <w:lvlJc w:val="right"/>
      <w:pPr>
        <w:tabs>
          <w:tab w:val="num" w:pos="0"/>
        </w:tabs>
        <w:ind w:left="8181" w:hanging="180"/>
      </w:pPr>
      <w:rPr>
        <w:rFonts w:hint="default"/>
      </w:rPr>
    </w:lvl>
  </w:abstractNum>
  <w:abstractNum w:abstractNumId="40" w15:restartNumberingAfterBreak="0">
    <w:nsid w:val="38DA425C"/>
    <w:multiLevelType w:val="multilevel"/>
    <w:tmpl w:val="271A950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C5719B2"/>
    <w:multiLevelType w:val="hybridMultilevel"/>
    <w:tmpl w:val="967C8EEE"/>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B89CB4BA">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0"/>
        <w:szCs w:val="20"/>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42" w15:restartNumberingAfterBreak="0">
    <w:nsid w:val="3DD14C58"/>
    <w:multiLevelType w:val="multilevel"/>
    <w:tmpl w:val="DB7CB42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360" w:hanging="360"/>
      </w:pPr>
      <w:rPr>
        <w:b w:val="0"/>
        <w:strike w:val="0"/>
        <w:dstrike w:val="0"/>
        <w:sz w:val="21"/>
        <w:szCs w:val="21"/>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F4D2BD4"/>
    <w:multiLevelType w:val="hybridMultilevel"/>
    <w:tmpl w:val="9D80A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5072BA"/>
    <w:multiLevelType w:val="multilevel"/>
    <w:tmpl w:val="125CD690"/>
    <w:lvl w:ilvl="0">
      <w:start w:val="3"/>
      <w:numFmt w:val="decimal"/>
      <w:lvlText w:val="%1)"/>
      <w:lvlJc w:val="left"/>
      <w:pPr>
        <w:ind w:left="144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8327CEA"/>
    <w:multiLevelType w:val="multilevel"/>
    <w:tmpl w:val="D57ECB06"/>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ACC38CF"/>
    <w:multiLevelType w:val="multilevel"/>
    <w:tmpl w:val="3CCA77CA"/>
    <w:lvl w:ilvl="0">
      <w:start w:val="1"/>
      <w:numFmt w:val="decimal"/>
      <w:lvlText w:val="%1)"/>
      <w:lvlJc w:val="left"/>
      <w:pPr>
        <w:ind w:left="720" w:hanging="360"/>
      </w:pPr>
      <w:rPr>
        <w:rFonts w:cs="Calibri"/>
        <w:b w:val="0"/>
        <w:i w:val="0"/>
        <w:color w:val="auto"/>
        <w:sz w:val="22"/>
        <w:szCs w:val="22"/>
      </w:rPr>
    </w:lvl>
    <w:lvl w:ilvl="1">
      <w:start w:val="1"/>
      <w:numFmt w:val="decimal"/>
      <w:lvlText w:val="%2)"/>
      <w:lvlJc w:val="left"/>
      <w:pPr>
        <w:ind w:left="1440" w:hanging="360"/>
      </w:pPr>
      <w:rPr>
        <w:rFonts w:cs="Calibri"/>
        <w:b w:val="0"/>
        <w:i w:val="0"/>
        <w:color w:val="auto"/>
        <w:sz w:val="21"/>
        <w:szCs w:val="21"/>
      </w:rPr>
    </w:lvl>
    <w:lvl w:ilvl="2">
      <w:start w:val="1"/>
      <w:numFmt w:val="decimal"/>
      <w:lvlText w:val="%3)"/>
      <w:lvlJc w:val="left"/>
      <w:pPr>
        <w:ind w:left="2340" w:hanging="360"/>
      </w:pPr>
      <w:rPr>
        <w:rFonts w:eastAsia="Times New Roman" w:cs="Calibri"/>
        <w:b w:val="0"/>
        <w:bCs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B7C24A5"/>
    <w:multiLevelType w:val="multilevel"/>
    <w:tmpl w:val="064012E2"/>
    <w:lvl w:ilvl="0">
      <w:start w:val="1"/>
      <w:numFmt w:val="decimal"/>
      <w:lvlText w:val="%1."/>
      <w:lvlJc w:val="left"/>
      <w:pPr>
        <w:ind w:left="360" w:hanging="360"/>
      </w:pPr>
      <w:rPr>
        <w:b w:val="0"/>
        <w:bCs/>
        <w:color w:val="auto"/>
        <w:vertAlign w:val="baseline"/>
      </w:rPr>
    </w:lvl>
    <w:lvl w:ilvl="1">
      <w:start w:val="1"/>
      <w:numFmt w:val="decimal"/>
      <w:lvlText w:val="%2)"/>
      <w:lvlJc w:val="left"/>
      <w:pPr>
        <w:ind w:left="2345" w:hanging="360"/>
      </w:pPr>
      <w:rPr>
        <w:rFonts w:asciiTheme="minorHAnsi" w:eastAsia="Calibri" w:hAnsiTheme="minorHAnsi" w:cstheme="minorHAnsi" w:hint="default"/>
        <w:strike w:val="0"/>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8" w15:restartNumberingAfterBreak="0">
    <w:nsid w:val="4FD6161A"/>
    <w:multiLevelType w:val="hybridMultilevel"/>
    <w:tmpl w:val="E6027146"/>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1EE0F080">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1"/>
        <w:szCs w:val="21"/>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9" w15:restartNumberingAfterBreak="0">
    <w:nsid w:val="51FA37F9"/>
    <w:multiLevelType w:val="multilevel"/>
    <w:tmpl w:val="2E946BD6"/>
    <w:lvl w:ilvl="0">
      <w:start w:val="5"/>
      <w:numFmt w:val="decimal"/>
      <w:lvlText w:val="%1."/>
      <w:lvlJc w:val="left"/>
      <w:pPr>
        <w:ind w:left="644" w:hanging="360"/>
      </w:pPr>
      <w:rPr>
        <w:i w:val="0"/>
      </w:rPr>
    </w:lvl>
    <w:lvl w:ilvl="1">
      <w:start w:val="1"/>
      <w:numFmt w:val="bullet"/>
      <w:lvlText w:val=""/>
      <w:lvlJc w:val="left"/>
      <w:pPr>
        <w:ind w:left="360" w:hanging="360"/>
      </w:pPr>
      <w:rPr>
        <w:rFonts w:ascii="Symbol" w:hAnsi="Symbol" w:cs="Symbol" w:hint="default"/>
      </w:rPr>
    </w:lvl>
    <w:lvl w:ilvl="2">
      <w:start w:val="1"/>
      <w:numFmt w:val="decimal"/>
      <w:lvlText w:val="%1.%2.%3."/>
      <w:lvlJc w:val="left"/>
      <w:pPr>
        <w:ind w:left="360" w:hanging="36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50" w15:restartNumberingAfterBreak="0">
    <w:nsid w:val="53007BEF"/>
    <w:multiLevelType w:val="multilevel"/>
    <w:tmpl w:val="C2B2C7A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54087E76"/>
    <w:multiLevelType w:val="multilevel"/>
    <w:tmpl w:val="E842EF88"/>
    <w:lvl w:ilvl="0">
      <w:start w:val="1"/>
      <w:numFmt w:val="decimal"/>
      <w:lvlText w:val="%1."/>
      <w:lvlJc w:val="left"/>
      <w:pPr>
        <w:ind w:left="360" w:hanging="360"/>
      </w:pPr>
      <w:rPr>
        <w:rFonts w:cs="Calibri"/>
        <w:b w:val="0"/>
        <w:i w:val="0"/>
        <w:color w:val="auto"/>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540C1282"/>
    <w:multiLevelType w:val="multilevel"/>
    <w:tmpl w:val="C34A62B4"/>
    <w:lvl w:ilvl="0">
      <w:start w:val="7"/>
      <w:numFmt w:val="decimal"/>
      <w:lvlText w:val="%1."/>
      <w:lvlJc w:val="left"/>
      <w:pPr>
        <w:ind w:left="0" w:firstLine="0"/>
      </w:pPr>
      <w:rPr>
        <w:b w:val="0"/>
        <w:strike w:val="0"/>
        <w:dstrike w:val="0"/>
        <w:color w:val="auto"/>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5642822"/>
    <w:multiLevelType w:val="multilevel"/>
    <w:tmpl w:val="D428A968"/>
    <w:lvl w:ilvl="0">
      <w:start w:val="1"/>
      <w:numFmt w:val="decimal"/>
      <w:lvlText w:val="%1)"/>
      <w:lvlJc w:val="left"/>
      <w:pPr>
        <w:ind w:left="720" w:hanging="360"/>
      </w:pPr>
      <w:rPr>
        <w:rFonts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5A90F35"/>
    <w:multiLevelType w:val="hybridMultilevel"/>
    <w:tmpl w:val="E0360B8E"/>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20694AC">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1"/>
        <w:szCs w:val="21"/>
      </w:rPr>
    </w:lvl>
    <w:lvl w:ilvl="2" w:tplc="5E02F04A">
      <w:start w:val="5"/>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826C85"/>
    <w:multiLevelType w:val="multilevel"/>
    <w:tmpl w:val="071AB6C6"/>
    <w:lvl w:ilvl="0">
      <w:start w:val="17"/>
      <w:numFmt w:val="upperRoman"/>
      <w:lvlText w:val="%1."/>
      <w:lvlJc w:val="left"/>
      <w:pPr>
        <w:ind w:left="720" w:hanging="360"/>
      </w:pPr>
      <w:rPr>
        <w:rFonts w:hint="default"/>
        <w:b/>
        <w:i w:val="0"/>
        <w:sz w:val="26"/>
        <w:szCs w:val="26"/>
      </w:rPr>
    </w:lvl>
    <w:lvl w:ilvl="1">
      <w:start w:val="2"/>
      <w:numFmt w:val="decimal"/>
      <w:lvlText w:val="%2)"/>
      <w:lvlJc w:val="left"/>
      <w:pPr>
        <w:ind w:left="1440" w:hanging="360"/>
      </w:pPr>
      <w:rPr>
        <w:rFonts w:ascii="Calibri" w:hAnsi="Calibri" w:cs="Calibri" w:hint="default"/>
        <w:b w:val="0"/>
        <w:bCs/>
        <w:i w:val="0"/>
        <w:sz w:val="20"/>
        <w:szCs w:val="22"/>
      </w:rPr>
    </w:lvl>
    <w:lvl w:ilvl="2">
      <w:start w:val="1"/>
      <w:numFmt w:val="lowerLetter"/>
      <w:lvlText w:val="%3)"/>
      <w:lvlJc w:val="right"/>
      <w:pPr>
        <w:ind w:left="2160" w:hanging="180"/>
      </w:pPr>
      <w:rPr>
        <w:rFonts w:eastAsia="Times New Roman" w:cs="Calibri" w:hint="default"/>
      </w:rPr>
    </w:lvl>
    <w:lvl w:ilvl="3">
      <w:start w:val="3"/>
      <w:numFmt w:val="decimal"/>
      <w:lvlText w:val="%4."/>
      <w:lvlJc w:val="left"/>
      <w:pPr>
        <w:ind w:left="360" w:hanging="360"/>
      </w:pPr>
      <w:rPr>
        <w:rFonts w:ascii="Calibri" w:hAnsi="Calibri" w:cs="Calibri" w:hint="default"/>
        <w:bCs/>
        <w:strike w:val="0"/>
        <w:color w:val="auto"/>
        <w:sz w:val="21"/>
        <w:szCs w:val="21"/>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5A50736A"/>
    <w:multiLevelType w:val="multilevel"/>
    <w:tmpl w:val="DA4A0C02"/>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A8E521E"/>
    <w:multiLevelType w:val="multilevel"/>
    <w:tmpl w:val="A8B4B322"/>
    <w:lvl w:ilvl="0">
      <w:start w:val="1"/>
      <w:numFmt w:val="lowerLetter"/>
      <w:lvlText w:val="%1)"/>
      <w:lvlJc w:val="left"/>
      <w:pPr>
        <w:tabs>
          <w:tab w:val="num" w:pos="0"/>
        </w:tabs>
        <w:ind w:left="1571" w:hanging="360"/>
      </w:pPr>
      <w:rPr>
        <w:b w:val="0"/>
        <w:color w:val="auto"/>
        <w:sz w:val="21"/>
        <w:szCs w:val="21"/>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58" w15:restartNumberingAfterBreak="0">
    <w:nsid w:val="5AB51D60"/>
    <w:multiLevelType w:val="multilevel"/>
    <w:tmpl w:val="AFFCC534"/>
    <w:lvl w:ilvl="0">
      <w:start w:val="1"/>
      <w:numFmt w:val="upperRoman"/>
      <w:lvlText w:val="%1."/>
      <w:lvlJc w:val="left"/>
      <w:pPr>
        <w:ind w:left="720" w:hanging="360"/>
      </w:pPr>
      <w:rPr>
        <w:b/>
        <w:i w:val="0"/>
        <w:sz w:val="26"/>
        <w:szCs w:val="26"/>
      </w:rPr>
    </w:lvl>
    <w:lvl w:ilvl="1">
      <w:start w:val="9"/>
      <w:numFmt w:val="decimal"/>
      <w:lvlText w:val="%2)"/>
      <w:lvlJc w:val="left"/>
      <w:pPr>
        <w:ind w:left="1440" w:hanging="360"/>
      </w:pPr>
      <w:rPr>
        <w:b w:val="0"/>
        <w:bCs/>
      </w:r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strike w:val="0"/>
        <w:color w:val="auto"/>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AB7666E"/>
    <w:multiLevelType w:val="hybridMultilevel"/>
    <w:tmpl w:val="C15A0B0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513E0B56">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1"/>
        <w:szCs w:val="2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F1046A"/>
    <w:multiLevelType w:val="multilevel"/>
    <w:tmpl w:val="04D49C06"/>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502" w:hanging="360"/>
      </w:pPr>
      <w:rPr>
        <w:rFonts w:hint="default"/>
        <w:b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5D902EDF"/>
    <w:multiLevelType w:val="hybridMultilevel"/>
    <w:tmpl w:val="4E687A9C"/>
    <w:lvl w:ilvl="0" w:tplc="E0560504">
      <w:start w:val="7"/>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2A2C5DC8">
      <w:start w:val="1"/>
      <w:numFmt w:val="decimal"/>
      <w:lvlText w:val="%3)"/>
      <w:lvlJc w:val="right"/>
      <w:pPr>
        <w:ind w:left="2160" w:hanging="180"/>
      </w:pPr>
      <w:rPr>
        <w:rFonts w:ascii="Calibri" w:eastAsia="Times New Roman" w:hAnsi="Calibri" w:cs="Calibr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371612"/>
    <w:multiLevelType w:val="multilevel"/>
    <w:tmpl w:val="234EF20A"/>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6"/>
      <w:numFmt w:val="decimal"/>
      <w:lvlText w:val="%4."/>
      <w:lvlJc w:val="left"/>
      <w:pPr>
        <w:ind w:left="2880" w:hanging="360"/>
      </w:pPr>
      <w:rPr>
        <w:rFonts w:hint="default"/>
        <w:b w:val="0"/>
        <w:bCs w:val="0"/>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63464F25"/>
    <w:multiLevelType w:val="multilevel"/>
    <w:tmpl w:val="E4D67D2C"/>
    <w:lvl w:ilvl="0">
      <w:start w:val="1"/>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asciiTheme="minorHAnsi" w:eastAsia="Times New Roman" w:hAnsiTheme="minorHAnsi" w:cstheme="minorHAnsi" w:hint="default"/>
        <w:b w:val="0"/>
        <w:bCs w:val="0"/>
        <w:i w:val="0"/>
        <w:iCs w:val="0"/>
        <w:sz w:val="20"/>
        <w:szCs w:val="2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5361BC1"/>
    <w:multiLevelType w:val="multilevel"/>
    <w:tmpl w:val="C430FA4C"/>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36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5B93FFB"/>
    <w:multiLevelType w:val="hybridMultilevel"/>
    <w:tmpl w:val="42B0D6B2"/>
    <w:lvl w:ilvl="0" w:tplc="15744972">
      <w:start w:val="1"/>
      <w:numFmt w:val="decimal"/>
      <w:lvlText w:val="%1."/>
      <w:lvlJc w:val="left"/>
      <w:pPr>
        <w:ind w:left="720" w:hanging="360"/>
      </w:pPr>
      <w:rPr>
        <w:rFonts w:hint="default"/>
        <w:b w:val="0"/>
        <w:color w:val="auto"/>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D14F82"/>
    <w:multiLevelType w:val="multilevel"/>
    <w:tmpl w:val="E0C0C4C4"/>
    <w:lvl w:ilvl="0">
      <w:start w:val="1"/>
      <w:numFmt w:val="decimal"/>
      <w:lvlText w:val="%1."/>
      <w:lvlJc w:val="left"/>
      <w:pPr>
        <w:ind w:left="360" w:hanging="360"/>
      </w:pPr>
      <w:rPr>
        <w:rFonts w:cs="Calibri"/>
        <w:b w:val="0"/>
        <w:i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rPr>
        <w:rFonts w:ascii="Calibri" w:eastAsia="Times New Roman" w:hAnsi="Calibri" w:cs="Calibri"/>
        <w:color w:val="00206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680015D"/>
    <w:multiLevelType w:val="multilevel"/>
    <w:tmpl w:val="E7CE5524"/>
    <w:lvl w:ilvl="0">
      <w:start w:val="4"/>
      <w:numFmt w:val="upperRoman"/>
      <w:lvlText w:val="%1."/>
      <w:lvlJc w:val="left"/>
      <w:pPr>
        <w:ind w:left="720" w:hanging="360"/>
      </w:pPr>
      <w:rPr>
        <w:rFonts w:hint="default"/>
        <w:b/>
        <w:i w:val="0"/>
        <w:sz w:val="26"/>
        <w:szCs w:val="26"/>
      </w:rPr>
    </w:lvl>
    <w:lvl w:ilvl="1">
      <w:start w:val="2"/>
      <w:numFmt w:val="decimal"/>
      <w:lvlText w:val="%2)"/>
      <w:lvlJc w:val="left"/>
      <w:pPr>
        <w:ind w:left="1440" w:hanging="360"/>
      </w:pPr>
      <w:rPr>
        <w:rFonts w:asciiTheme="minorHAnsi" w:eastAsia="Times New Roman" w:hAnsiTheme="minorHAnsi" w:cstheme="minorHAnsi" w:hint="default"/>
      </w:rPr>
    </w:lvl>
    <w:lvl w:ilvl="2">
      <w:start w:val="1"/>
      <w:numFmt w:val="lowerLetter"/>
      <w:lvlText w:val="%3)"/>
      <w:lvlJc w:val="right"/>
      <w:pPr>
        <w:ind w:left="2160" w:hanging="180"/>
      </w:pPr>
      <w:rPr>
        <w:rFonts w:eastAsia="Times New Roman" w:cs="Calibri" w:hint="default"/>
      </w:rPr>
    </w:lvl>
    <w:lvl w:ilvl="3">
      <w:start w:val="5"/>
      <w:numFmt w:val="decimal"/>
      <w:lvlText w:val="%4."/>
      <w:lvlJc w:val="left"/>
      <w:pPr>
        <w:ind w:left="502"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66E656F2"/>
    <w:multiLevelType w:val="multilevel"/>
    <w:tmpl w:val="9FFAB382"/>
    <w:lvl w:ilvl="0">
      <w:start w:val="4"/>
      <w:numFmt w:val="upperRoman"/>
      <w:lvlText w:val="%1."/>
      <w:lvlJc w:val="left"/>
      <w:pPr>
        <w:ind w:left="720" w:hanging="360"/>
      </w:pPr>
      <w:rPr>
        <w:rFonts w:hint="default"/>
        <w:b/>
        <w:i w:val="0"/>
        <w:sz w:val="26"/>
        <w:szCs w:val="26"/>
      </w:rPr>
    </w:lvl>
    <w:lvl w:ilvl="1">
      <w:start w:val="2"/>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11"/>
      <w:numFmt w:val="decimal"/>
      <w:lvlText w:val="%4."/>
      <w:lvlJc w:val="left"/>
      <w:pPr>
        <w:ind w:left="360" w:hanging="360"/>
      </w:pPr>
      <w:rPr>
        <w:rFonts w:hint="default"/>
        <w:b w:val="0"/>
        <w:strike w:val="0"/>
        <w:dstrike w:val="0"/>
        <w:sz w:val="21"/>
        <w:szCs w:val="21"/>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6AE21DDD"/>
    <w:multiLevelType w:val="multilevel"/>
    <w:tmpl w:val="DB7CB42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360" w:hanging="360"/>
      </w:pPr>
      <w:rPr>
        <w:b w:val="0"/>
        <w:strike w:val="0"/>
        <w:dstrike w:val="0"/>
        <w:sz w:val="21"/>
        <w:szCs w:val="21"/>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07B7645"/>
    <w:multiLevelType w:val="multilevel"/>
    <w:tmpl w:val="C178CCAE"/>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5"/>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7435748C"/>
    <w:multiLevelType w:val="multilevel"/>
    <w:tmpl w:val="70B8CBF0"/>
    <w:lvl w:ilvl="0">
      <w:start w:val="1"/>
      <w:numFmt w:val="decimal"/>
      <w:lvlText w:val="%1)"/>
      <w:lvlJc w:val="left"/>
      <w:pPr>
        <w:ind w:left="720" w:hanging="360"/>
      </w:pPr>
      <w:rPr>
        <w:rFonts w:eastAsia="Times New Roman" w:cs="Calibri"/>
        <w:b w:val="0"/>
        <w:i w:val="0"/>
        <w:color w:val="auto"/>
        <w:sz w:val="22"/>
        <w:szCs w:val="18"/>
      </w:rPr>
    </w:lvl>
    <w:lvl w:ilvl="1">
      <w:start w:val="1"/>
      <w:numFmt w:val="decimal"/>
      <w:lvlText w:val="%2)"/>
      <w:lvlJc w:val="left"/>
      <w:pPr>
        <w:ind w:left="1440" w:hanging="360"/>
      </w:pPr>
      <w:rPr>
        <w:rFonts w:cs="Calibri"/>
        <w:b w:val="0"/>
        <w:i w:val="0"/>
        <w:color w:val="auto"/>
        <w:sz w:val="22"/>
        <w:szCs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4A06696"/>
    <w:multiLevelType w:val="multilevel"/>
    <w:tmpl w:val="C03AE5E6"/>
    <w:lvl w:ilvl="0">
      <w:start w:val="4"/>
      <w:numFmt w:val="decimal"/>
      <w:lvlText w:val="%1."/>
      <w:lvlJc w:val="left"/>
      <w:pPr>
        <w:tabs>
          <w:tab w:val="num" w:pos="720"/>
        </w:tabs>
        <w:ind w:left="720" w:hanging="360"/>
      </w:pPr>
    </w:lvl>
    <w:lvl w:ilvl="1">
      <w:start w:val="5"/>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752C7C75"/>
    <w:multiLevelType w:val="hybridMultilevel"/>
    <w:tmpl w:val="70EA2432"/>
    <w:lvl w:ilvl="0" w:tplc="062AB732">
      <w:start w:val="1"/>
      <w:numFmt w:val="upperRoman"/>
      <w:lvlText w:val="%1."/>
      <w:lvlJc w:val="left"/>
      <w:pPr>
        <w:ind w:left="862" w:hanging="720"/>
      </w:pPr>
      <w:rPr>
        <w:rFonts w:ascii="Calibri" w:hAnsi="Calibri"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4" w15:restartNumberingAfterBreak="0">
    <w:nsid w:val="766D0D18"/>
    <w:multiLevelType w:val="multilevel"/>
    <w:tmpl w:val="020A7E60"/>
    <w:lvl w:ilvl="0">
      <w:start w:val="1"/>
      <w:numFmt w:val="decimal"/>
      <w:lvlText w:val="%1)"/>
      <w:lvlJc w:val="left"/>
      <w:pPr>
        <w:ind w:left="720" w:hanging="360"/>
      </w:pPr>
      <w:rPr>
        <w:b w:val="0"/>
        <w:i w:val="0"/>
        <w:color w:val="auto"/>
        <w:sz w:val="22"/>
        <w:szCs w:val="18"/>
      </w:rPr>
    </w:lvl>
    <w:lvl w:ilvl="1">
      <w:start w:val="1"/>
      <w:numFmt w:val="decimal"/>
      <w:lvlText w:val="%2)"/>
      <w:lvlJc w:val="left"/>
      <w:pPr>
        <w:ind w:left="1440" w:hanging="360"/>
      </w:pPr>
      <w:rPr>
        <w:rFonts w:cs="Calibri"/>
        <w:b w:val="0"/>
        <w:i w:val="0"/>
        <w:color w:val="auto"/>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6E50330"/>
    <w:multiLevelType w:val="multilevel"/>
    <w:tmpl w:val="CCA089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6" w15:restartNumberingAfterBreak="0">
    <w:nsid w:val="77001B73"/>
    <w:multiLevelType w:val="multilevel"/>
    <w:tmpl w:val="6A96944A"/>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rPr>
        <w:rFonts w:asciiTheme="minorHAnsi" w:eastAsia="Times New Roman" w:hAnsiTheme="minorHAnsi" w:cstheme="minorHAnsi"/>
      </w:rPr>
    </w:lvl>
    <w:lvl w:ilvl="2">
      <w:start w:val="1"/>
      <w:numFmt w:val="lowerLetter"/>
      <w:lvlText w:val="%3)"/>
      <w:lvlJc w:val="right"/>
      <w:pPr>
        <w:ind w:left="2160" w:hanging="180"/>
      </w:pPr>
      <w:rPr>
        <w:rFonts w:eastAsia="Times New Roman" w:cs="Calibri"/>
      </w:rPr>
    </w:lvl>
    <w:lvl w:ilvl="3">
      <w:start w:val="1"/>
      <w:numFmt w:val="decimal"/>
      <w:lvlText w:val="%4."/>
      <w:lvlJc w:val="left"/>
      <w:pPr>
        <w:ind w:left="502"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8214D7D"/>
    <w:multiLevelType w:val="multilevel"/>
    <w:tmpl w:val="C29436D6"/>
    <w:lvl w:ilvl="0">
      <w:start w:val="6"/>
      <w:numFmt w:val="decimal"/>
      <w:lvlText w:val="%1."/>
      <w:lvlJc w:val="left"/>
      <w:pPr>
        <w:ind w:left="360" w:hanging="360"/>
      </w:pPr>
      <w:rPr>
        <w:rFonts w:hint="default"/>
        <w:b w:val="0"/>
        <w:i w:val="0"/>
        <w:color w:val="auto"/>
        <w:sz w:val="21"/>
        <w:szCs w:val="21"/>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8" w15:restartNumberingAfterBreak="0">
    <w:nsid w:val="7C8B31E4"/>
    <w:multiLevelType w:val="hybridMultilevel"/>
    <w:tmpl w:val="AC525128"/>
    <w:lvl w:ilvl="0" w:tplc="CA8C13CE">
      <w:start w:val="1"/>
      <w:numFmt w:val="decimal"/>
      <w:lvlText w:val="%1."/>
      <w:lvlJc w:val="left"/>
      <w:pPr>
        <w:ind w:left="360" w:hanging="360"/>
      </w:pPr>
      <w:rPr>
        <w:i w:val="0"/>
        <w:color w:val="auto"/>
      </w:r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0660834">
    <w:abstractNumId w:val="27"/>
  </w:num>
  <w:num w:numId="2" w16cid:durableId="86660224">
    <w:abstractNumId w:val="35"/>
  </w:num>
  <w:num w:numId="3" w16cid:durableId="1417825668">
    <w:abstractNumId w:val="71"/>
  </w:num>
  <w:num w:numId="4" w16cid:durableId="40905225">
    <w:abstractNumId w:val="51"/>
  </w:num>
  <w:num w:numId="5" w16cid:durableId="1371302819">
    <w:abstractNumId w:val="34"/>
  </w:num>
  <w:num w:numId="6" w16cid:durableId="298918212">
    <w:abstractNumId w:val="46"/>
  </w:num>
  <w:num w:numId="7" w16cid:durableId="1861045965">
    <w:abstractNumId w:val="30"/>
  </w:num>
  <w:num w:numId="8" w16cid:durableId="564100721">
    <w:abstractNumId w:val="75"/>
  </w:num>
  <w:num w:numId="9" w16cid:durableId="2069571894">
    <w:abstractNumId w:val="22"/>
  </w:num>
  <w:num w:numId="10" w16cid:durableId="1124159551">
    <w:abstractNumId w:val="38"/>
  </w:num>
  <w:num w:numId="11" w16cid:durableId="1668363986">
    <w:abstractNumId w:val="66"/>
  </w:num>
  <w:num w:numId="12" w16cid:durableId="2097170768">
    <w:abstractNumId w:val="31"/>
  </w:num>
  <w:num w:numId="13" w16cid:durableId="531265129">
    <w:abstractNumId w:val="74"/>
  </w:num>
  <w:num w:numId="14" w16cid:durableId="2140106014">
    <w:abstractNumId w:val="36"/>
  </w:num>
  <w:num w:numId="15" w16cid:durableId="270868739">
    <w:abstractNumId w:val="53"/>
  </w:num>
  <w:num w:numId="16" w16cid:durableId="1611932877">
    <w:abstractNumId w:val="49"/>
  </w:num>
  <w:num w:numId="17" w16cid:durableId="2139252572">
    <w:abstractNumId w:val="44"/>
  </w:num>
  <w:num w:numId="18" w16cid:durableId="318273111">
    <w:abstractNumId w:val="72"/>
  </w:num>
  <w:num w:numId="19" w16cid:durableId="1919705515">
    <w:abstractNumId w:val="52"/>
  </w:num>
  <w:num w:numId="20" w16cid:durableId="1891528021">
    <w:abstractNumId w:val="64"/>
  </w:num>
  <w:num w:numId="21" w16cid:durableId="1850482357">
    <w:abstractNumId w:val="40"/>
  </w:num>
  <w:num w:numId="22" w16cid:durableId="991954970">
    <w:abstractNumId w:val="63"/>
  </w:num>
  <w:num w:numId="23" w16cid:durableId="1231692284">
    <w:abstractNumId w:val="32"/>
  </w:num>
  <w:num w:numId="24" w16cid:durableId="1972903309">
    <w:abstractNumId w:val="23"/>
  </w:num>
  <w:num w:numId="25" w16cid:durableId="1061054613">
    <w:abstractNumId w:val="76"/>
  </w:num>
  <w:num w:numId="26" w16cid:durableId="1156531569">
    <w:abstractNumId w:val="45"/>
  </w:num>
  <w:num w:numId="27" w16cid:durableId="1824545469">
    <w:abstractNumId w:val="58"/>
  </w:num>
  <w:num w:numId="28" w16cid:durableId="1605649066">
    <w:abstractNumId w:val="42"/>
  </w:num>
  <w:num w:numId="29" w16cid:durableId="1184133016">
    <w:abstractNumId w:val="50"/>
  </w:num>
  <w:num w:numId="30" w16cid:durableId="1395086481">
    <w:abstractNumId w:val="33"/>
  </w:num>
  <w:num w:numId="31" w16cid:durableId="2006741987">
    <w:abstractNumId w:val="56"/>
  </w:num>
  <w:num w:numId="32" w16cid:durableId="98334420">
    <w:abstractNumId w:val="39"/>
  </w:num>
  <w:num w:numId="33" w16cid:durableId="80104956">
    <w:abstractNumId w:val="41"/>
  </w:num>
  <w:num w:numId="34" w16cid:durableId="995719110">
    <w:abstractNumId w:val="70"/>
  </w:num>
  <w:num w:numId="35" w16cid:durableId="120005132">
    <w:abstractNumId w:val="26"/>
  </w:num>
  <w:num w:numId="36" w16cid:durableId="1143156467">
    <w:abstractNumId w:val="48"/>
  </w:num>
  <w:num w:numId="37" w16cid:durableId="10645722">
    <w:abstractNumId w:val="54"/>
  </w:num>
  <w:num w:numId="38" w16cid:durableId="1962765828">
    <w:abstractNumId w:val="59"/>
  </w:num>
  <w:num w:numId="39" w16cid:durableId="1692874202">
    <w:abstractNumId w:val="60"/>
  </w:num>
  <w:num w:numId="40" w16cid:durableId="296298437">
    <w:abstractNumId w:val="61"/>
  </w:num>
  <w:num w:numId="41" w16cid:durableId="2058701155">
    <w:abstractNumId w:val="73"/>
  </w:num>
  <w:num w:numId="42" w16cid:durableId="1587416462">
    <w:abstractNumId w:val="62"/>
  </w:num>
  <w:num w:numId="43" w16cid:durableId="1821337340">
    <w:abstractNumId w:val="65"/>
  </w:num>
  <w:num w:numId="44" w16cid:durableId="2115594103">
    <w:abstractNumId w:val="78"/>
  </w:num>
  <w:num w:numId="45" w16cid:durableId="1214274917">
    <w:abstractNumId w:val="67"/>
  </w:num>
  <w:num w:numId="46" w16cid:durableId="2039625063">
    <w:abstractNumId w:val="55"/>
  </w:num>
  <w:num w:numId="47" w16cid:durableId="2024622675">
    <w:abstractNumId w:val="43"/>
  </w:num>
  <w:num w:numId="48" w16cid:durableId="212085362">
    <w:abstractNumId w:val="28"/>
  </w:num>
  <w:num w:numId="49" w16cid:durableId="2094693617">
    <w:abstractNumId w:val="24"/>
  </w:num>
  <w:num w:numId="50" w16cid:durableId="84694088">
    <w:abstractNumId w:val="25"/>
  </w:num>
  <w:num w:numId="51" w16cid:durableId="15082701">
    <w:abstractNumId w:val="77"/>
  </w:num>
  <w:num w:numId="52" w16cid:durableId="1106846298">
    <w:abstractNumId w:val="29"/>
  </w:num>
  <w:num w:numId="53" w16cid:durableId="1635788096">
    <w:abstractNumId w:val="37"/>
  </w:num>
  <w:num w:numId="54" w16cid:durableId="1320813782">
    <w:abstractNumId w:val="69"/>
  </w:num>
  <w:num w:numId="55" w16cid:durableId="2034458902">
    <w:abstractNumId w:val="68"/>
  </w:num>
  <w:num w:numId="56" w16cid:durableId="106071397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73291944">
    <w:abstractNumId w:val="4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E7"/>
    <w:rsid w:val="00000071"/>
    <w:rsid w:val="000003D4"/>
    <w:rsid w:val="0000227E"/>
    <w:rsid w:val="0000361C"/>
    <w:rsid w:val="00005DA6"/>
    <w:rsid w:val="0000732B"/>
    <w:rsid w:val="00007648"/>
    <w:rsid w:val="00010BE9"/>
    <w:rsid w:val="0001546A"/>
    <w:rsid w:val="0001549F"/>
    <w:rsid w:val="00020539"/>
    <w:rsid w:val="0002060D"/>
    <w:rsid w:val="00022846"/>
    <w:rsid w:val="00022A7F"/>
    <w:rsid w:val="00025401"/>
    <w:rsid w:val="00025D03"/>
    <w:rsid w:val="0003215E"/>
    <w:rsid w:val="00036041"/>
    <w:rsid w:val="000369FD"/>
    <w:rsid w:val="00036DCE"/>
    <w:rsid w:val="0003759E"/>
    <w:rsid w:val="00042E52"/>
    <w:rsid w:val="0004316F"/>
    <w:rsid w:val="00044057"/>
    <w:rsid w:val="00044F1A"/>
    <w:rsid w:val="00044F6C"/>
    <w:rsid w:val="00045203"/>
    <w:rsid w:val="00045C24"/>
    <w:rsid w:val="00045D47"/>
    <w:rsid w:val="00045F53"/>
    <w:rsid w:val="000470EF"/>
    <w:rsid w:val="000508B0"/>
    <w:rsid w:val="00054539"/>
    <w:rsid w:val="00054737"/>
    <w:rsid w:val="00054A4D"/>
    <w:rsid w:val="0005669E"/>
    <w:rsid w:val="00056F77"/>
    <w:rsid w:val="000576B9"/>
    <w:rsid w:val="00057A85"/>
    <w:rsid w:val="00061D54"/>
    <w:rsid w:val="00061F7B"/>
    <w:rsid w:val="0006237F"/>
    <w:rsid w:val="000628F6"/>
    <w:rsid w:val="00063661"/>
    <w:rsid w:val="00064276"/>
    <w:rsid w:val="00065F78"/>
    <w:rsid w:val="00066317"/>
    <w:rsid w:val="0006691A"/>
    <w:rsid w:val="000706A0"/>
    <w:rsid w:val="00070BAA"/>
    <w:rsid w:val="00072FA0"/>
    <w:rsid w:val="00075228"/>
    <w:rsid w:val="0007545D"/>
    <w:rsid w:val="00075B74"/>
    <w:rsid w:val="0007629B"/>
    <w:rsid w:val="000838ED"/>
    <w:rsid w:val="00085761"/>
    <w:rsid w:val="00086784"/>
    <w:rsid w:val="000918B8"/>
    <w:rsid w:val="00093B30"/>
    <w:rsid w:val="00093B51"/>
    <w:rsid w:val="00093F9E"/>
    <w:rsid w:val="0009570C"/>
    <w:rsid w:val="00096E75"/>
    <w:rsid w:val="000A07D6"/>
    <w:rsid w:val="000A2776"/>
    <w:rsid w:val="000A3B3C"/>
    <w:rsid w:val="000A559C"/>
    <w:rsid w:val="000A6C36"/>
    <w:rsid w:val="000A7530"/>
    <w:rsid w:val="000A7CE0"/>
    <w:rsid w:val="000A7FD4"/>
    <w:rsid w:val="000B5093"/>
    <w:rsid w:val="000B6644"/>
    <w:rsid w:val="000B6AF6"/>
    <w:rsid w:val="000B7DE4"/>
    <w:rsid w:val="000B7FF5"/>
    <w:rsid w:val="000C002F"/>
    <w:rsid w:val="000C2691"/>
    <w:rsid w:val="000C4910"/>
    <w:rsid w:val="000C7263"/>
    <w:rsid w:val="000C7603"/>
    <w:rsid w:val="000D0502"/>
    <w:rsid w:val="000D08B3"/>
    <w:rsid w:val="000D3DF9"/>
    <w:rsid w:val="000D500E"/>
    <w:rsid w:val="000D582D"/>
    <w:rsid w:val="000D67C8"/>
    <w:rsid w:val="000E3B7A"/>
    <w:rsid w:val="000E4A8A"/>
    <w:rsid w:val="000E50B2"/>
    <w:rsid w:val="000E57DF"/>
    <w:rsid w:val="000F08FB"/>
    <w:rsid w:val="000F0B09"/>
    <w:rsid w:val="000F369C"/>
    <w:rsid w:val="000F3998"/>
    <w:rsid w:val="000F53C5"/>
    <w:rsid w:val="000F5BD6"/>
    <w:rsid w:val="000F6825"/>
    <w:rsid w:val="001008AA"/>
    <w:rsid w:val="0010133C"/>
    <w:rsid w:val="0010220F"/>
    <w:rsid w:val="001030EB"/>
    <w:rsid w:val="00104525"/>
    <w:rsid w:val="0010456A"/>
    <w:rsid w:val="001047C9"/>
    <w:rsid w:val="0010632C"/>
    <w:rsid w:val="00110B8C"/>
    <w:rsid w:val="00110FAF"/>
    <w:rsid w:val="001118ED"/>
    <w:rsid w:val="001128BE"/>
    <w:rsid w:val="00113DD2"/>
    <w:rsid w:val="00115137"/>
    <w:rsid w:val="0011552D"/>
    <w:rsid w:val="00117793"/>
    <w:rsid w:val="0011788A"/>
    <w:rsid w:val="00122D74"/>
    <w:rsid w:val="00123C0F"/>
    <w:rsid w:val="00126D91"/>
    <w:rsid w:val="0012701E"/>
    <w:rsid w:val="00131C64"/>
    <w:rsid w:val="001322A1"/>
    <w:rsid w:val="00132754"/>
    <w:rsid w:val="0013305D"/>
    <w:rsid w:val="001347F4"/>
    <w:rsid w:val="001359F3"/>
    <w:rsid w:val="001369B7"/>
    <w:rsid w:val="00137095"/>
    <w:rsid w:val="0014027F"/>
    <w:rsid w:val="00140740"/>
    <w:rsid w:val="0014360D"/>
    <w:rsid w:val="00143ED9"/>
    <w:rsid w:val="00146716"/>
    <w:rsid w:val="00150A7A"/>
    <w:rsid w:val="00151448"/>
    <w:rsid w:val="001514C5"/>
    <w:rsid w:val="00155BB5"/>
    <w:rsid w:val="001619A5"/>
    <w:rsid w:val="00162265"/>
    <w:rsid w:val="00163E58"/>
    <w:rsid w:val="001647A3"/>
    <w:rsid w:val="00165941"/>
    <w:rsid w:val="0016716C"/>
    <w:rsid w:val="00167B22"/>
    <w:rsid w:val="00172565"/>
    <w:rsid w:val="00172839"/>
    <w:rsid w:val="00172D56"/>
    <w:rsid w:val="001733EE"/>
    <w:rsid w:val="00174DE9"/>
    <w:rsid w:val="00174FA5"/>
    <w:rsid w:val="00176FF6"/>
    <w:rsid w:val="00180CF6"/>
    <w:rsid w:val="0018146E"/>
    <w:rsid w:val="00184C2F"/>
    <w:rsid w:val="001857AE"/>
    <w:rsid w:val="0018659E"/>
    <w:rsid w:val="00186845"/>
    <w:rsid w:val="00187D85"/>
    <w:rsid w:val="00190935"/>
    <w:rsid w:val="00191790"/>
    <w:rsid w:val="00195A13"/>
    <w:rsid w:val="001966AB"/>
    <w:rsid w:val="00196FB6"/>
    <w:rsid w:val="001974AE"/>
    <w:rsid w:val="00197A16"/>
    <w:rsid w:val="001A1586"/>
    <w:rsid w:val="001A45D1"/>
    <w:rsid w:val="001A4A24"/>
    <w:rsid w:val="001A4AB8"/>
    <w:rsid w:val="001B1AD6"/>
    <w:rsid w:val="001B30DE"/>
    <w:rsid w:val="001B4F11"/>
    <w:rsid w:val="001B7AE7"/>
    <w:rsid w:val="001C0339"/>
    <w:rsid w:val="001C10A6"/>
    <w:rsid w:val="001C1DE0"/>
    <w:rsid w:val="001C594E"/>
    <w:rsid w:val="001C6535"/>
    <w:rsid w:val="001C7317"/>
    <w:rsid w:val="001C7B4B"/>
    <w:rsid w:val="001D0059"/>
    <w:rsid w:val="001D30E2"/>
    <w:rsid w:val="001D59D8"/>
    <w:rsid w:val="001E0816"/>
    <w:rsid w:val="001E1990"/>
    <w:rsid w:val="001E2A4E"/>
    <w:rsid w:val="001E4A24"/>
    <w:rsid w:val="001E7834"/>
    <w:rsid w:val="001F23CA"/>
    <w:rsid w:val="001F2B60"/>
    <w:rsid w:val="001F30D8"/>
    <w:rsid w:val="001F5A14"/>
    <w:rsid w:val="001F5A57"/>
    <w:rsid w:val="001F5FC5"/>
    <w:rsid w:val="001F619A"/>
    <w:rsid w:val="001F63C0"/>
    <w:rsid w:val="001F6532"/>
    <w:rsid w:val="00203A00"/>
    <w:rsid w:val="00204870"/>
    <w:rsid w:val="00204B11"/>
    <w:rsid w:val="00204B7C"/>
    <w:rsid w:val="0020564E"/>
    <w:rsid w:val="002058BE"/>
    <w:rsid w:val="00206189"/>
    <w:rsid w:val="00207179"/>
    <w:rsid w:val="00210A9C"/>
    <w:rsid w:val="0021139E"/>
    <w:rsid w:val="00213421"/>
    <w:rsid w:val="0021457D"/>
    <w:rsid w:val="00214E57"/>
    <w:rsid w:val="002163E8"/>
    <w:rsid w:val="0021654B"/>
    <w:rsid w:val="00217161"/>
    <w:rsid w:val="002212D4"/>
    <w:rsid w:val="00222054"/>
    <w:rsid w:val="0022280E"/>
    <w:rsid w:val="002230D7"/>
    <w:rsid w:val="00223B6C"/>
    <w:rsid w:val="00223C38"/>
    <w:rsid w:val="00224781"/>
    <w:rsid w:val="00226596"/>
    <w:rsid w:val="002330AF"/>
    <w:rsid w:val="0023390F"/>
    <w:rsid w:val="00234CB2"/>
    <w:rsid w:val="00236833"/>
    <w:rsid w:val="00236BBA"/>
    <w:rsid w:val="00237545"/>
    <w:rsid w:val="00237B34"/>
    <w:rsid w:val="002409D5"/>
    <w:rsid w:val="00240E01"/>
    <w:rsid w:val="00241274"/>
    <w:rsid w:val="00241510"/>
    <w:rsid w:val="002415A6"/>
    <w:rsid w:val="0024195E"/>
    <w:rsid w:val="00243DB3"/>
    <w:rsid w:val="00244598"/>
    <w:rsid w:val="00244BA1"/>
    <w:rsid w:val="0024510D"/>
    <w:rsid w:val="00246B3C"/>
    <w:rsid w:val="00250BDF"/>
    <w:rsid w:val="00251705"/>
    <w:rsid w:val="00251845"/>
    <w:rsid w:val="00251B51"/>
    <w:rsid w:val="002539CA"/>
    <w:rsid w:val="00253D49"/>
    <w:rsid w:val="00254252"/>
    <w:rsid w:val="0025557F"/>
    <w:rsid w:val="0026248B"/>
    <w:rsid w:val="00262AFC"/>
    <w:rsid w:val="00262C28"/>
    <w:rsid w:val="00263376"/>
    <w:rsid w:val="002635CC"/>
    <w:rsid w:val="002653C7"/>
    <w:rsid w:val="00265B03"/>
    <w:rsid w:val="0026642E"/>
    <w:rsid w:val="00267F05"/>
    <w:rsid w:val="002743B2"/>
    <w:rsid w:val="002750EF"/>
    <w:rsid w:val="0028025F"/>
    <w:rsid w:val="00280279"/>
    <w:rsid w:val="002818D8"/>
    <w:rsid w:val="00282D25"/>
    <w:rsid w:val="00283E1B"/>
    <w:rsid w:val="0028482E"/>
    <w:rsid w:val="00285178"/>
    <w:rsid w:val="00290C8B"/>
    <w:rsid w:val="00291BAD"/>
    <w:rsid w:val="00293688"/>
    <w:rsid w:val="00295F42"/>
    <w:rsid w:val="002972DF"/>
    <w:rsid w:val="002A15C2"/>
    <w:rsid w:val="002A1981"/>
    <w:rsid w:val="002A1ECA"/>
    <w:rsid w:val="002A2A0E"/>
    <w:rsid w:val="002A2DC5"/>
    <w:rsid w:val="002A381E"/>
    <w:rsid w:val="002A5A70"/>
    <w:rsid w:val="002A5CDF"/>
    <w:rsid w:val="002A63DB"/>
    <w:rsid w:val="002A6545"/>
    <w:rsid w:val="002A7B9F"/>
    <w:rsid w:val="002B0EBC"/>
    <w:rsid w:val="002B1025"/>
    <w:rsid w:val="002B22FF"/>
    <w:rsid w:val="002B3069"/>
    <w:rsid w:val="002B5186"/>
    <w:rsid w:val="002B5267"/>
    <w:rsid w:val="002B563A"/>
    <w:rsid w:val="002B5D42"/>
    <w:rsid w:val="002C3A71"/>
    <w:rsid w:val="002C5493"/>
    <w:rsid w:val="002C5C7B"/>
    <w:rsid w:val="002C5DF2"/>
    <w:rsid w:val="002C6453"/>
    <w:rsid w:val="002D0A2C"/>
    <w:rsid w:val="002D0AF3"/>
    <w:rsid w:val="002D3221"/>
    <w:rsid w:val="002D71E3"/>
    <w:rsid w:val="002E07F8"/>
    <w:rsid w:val="002E1DB9"/>
    <w:rsid w:val="002E2C46"/>
    <w:rsid w:val="002E3397"/>
    <w:rsid w:val="002F269A"/>
    <w:rsid w:val="002F48B5"/>
    <w:rsid w:val="002F6587"/>
    <w:rsid w:val="003007A2"/>
    <w:rsid w:val="00300DB5"/>
    <w:rsid w:val="0030330E"/>
    <w:rsid w:val="00304883"/>
    <w:rsid w:val="003056BB"/>
    <w:rsid w:val="003062A6"/>
    <w:rsid w:val="00306BBC"/>
    <w:rsid w:val="00306C71"/>
    <w:rsid w:val="003075B8"/>
    <w:rsid w:val="003101FC"/>
    <w:rsid w:val="003109D3"/>
    <w:rsid w:val="0031155A"/>
    <w:rsid w:val="00312588"/>
    <w:rsid w:val="00313C6E"/>
    <w:rsid w:val="003161B7"/>
    <w:rsid w:val="00321276"/>
    <w:rsid w:val="00321C76"/>
    <w:rsid w:val="003222E8"/>
    <w:rsid w:val="00322516"/>
    <w:rsid w:val="00323372"/>
    <w:rsid w:val="00323AA5"/>
    <w:rsid w:val="00324985"/>
    <w:rsid w:val="003267BE"/>
    <w:rsid w:val="00327287"/>
    <w:rsid w:val="0033181C"/>
    <w:rsid w:val="0033215B"/>
    <w:rsid w:val="0033261F"/>
    <w:rsid w:val="003329B5"/>
    <w:rsid w:val="0033434A"/>
    <w:rsid w:val="00335D51"/>
    <w:rsid w:val="003372A8"/>
    <w:rsid w:val="0034090E"/>
    <w:rsid w:val="003447F9"/>
    <w:rsid w:val="0034543A"/>
    <w:rsid w:val="00345F2F"/>
    <w:rsid w:val="003466F0"/>
    <w:rsid w:val="00347FB8"/>
    <w:rsid w:val="00350220"/>
    <w:rsid w:val="00350E22"/>
    <w:rsid w:val="00354D99"/>
    <w:rsid w:val="00355299"/>
    <w:rsid w:val="00355DDF"/>
    <w:rsid w:val="00356C36"/>
    <w:rsid w:val="0036454E"/>
    <w:rsid w:val="00364EA9"/>
    <w:rsid w:val="0036574E"/>
    <w:rsid w:val="00366119"/>
    <w:rsid w:val="0037079F"/>
    <w:rsid w:val="0037290D"/>
    <w:rsid w:val="00372D3B"/>
    <w:rsid w:val="0037478E"/>
    <w:rsid w:val="00374B4E"/>
    <w:rsid w:val="00374BFF"/>
    <w:rsid w:val="00377EA5"/>
    <w:rsid w:val="00380059"/>
    <w:rsid w:val="003839A1"/>
    <w:rsid w:val="00384EEC"/>
    <w:rsid w:val="00384F8D"/>
    <w:rsid w:val="003853C4"/>
    <w:rsid w:val="00385B02"/>
    <w:rsid w:val="00387704"/>
    <w:rsid w:val="00390540"/>
    <w:rsid w:val="00391174"/>
    <w:rsid w:val="0039133F"/>
    <w:rsid w:val="00391401"/>
    <w:rsid w:val="003919C3"/>
    <w:rsid w:val="00393F40"/>
    <w:rsid w:val="00394694"/>
    <w:rsid w:val="0039734D"/>
    <w:rsid w:val="00397901"/>
    <w:rsid w:val="003A0704"/>
    <w:rsid w:val="003A1EC5"/>
    <w:rsid w:val="003A2080"/>
    <w:rsid w:val="003A5AE4"/>
    <w:rsid w:val="003A74B5"/>
    <w:rsid w:val="003B02AF"/>
    <w:rsid w:val="003B0978"/>
    <w:rsid w:val="003B12DF"/>
    <w:rsid w:val="003B1CE4"/>
    <w:rsid w:val="003B5A3A"/>
    <w:rsid w:val="003C0AD2"/>
    <w:rsid w:val="003C2FA5"/>
    <w:rsid w:val="003C3FD5"/>
    <w:rsid w:val="003C43A3"/>
    <w:rsid w:val="003C6924"/>
    <w:rsid w:val="003C6C83"/>
    <w:rsid w:val="003C73DB"/>
    <w:rsid w:val="003D5D38"/>
    <w:rsid w:val="003E1816"/>
    <w:rsid w:val="003E52A1"/>
    <w:rsid w:val="003E7539"/>
    <w:rsid w:val="003E79C5"/>
    <w:rsid w:val="003F10A5"/>
    <w:rsid w:val="003F186B"/>
    <w:rsid w:val="003F1962"/>
    <w:rsid w:val="003F21BF"/>
    <w:rsid w:val="003F295F"/>
    <w:rsid w:val="003F38C0"/>
    <w:rsid w:val="003F4443"/>
    <w:rsid w:val="003F4CFC"/>
    <w:rsid w:val="004001AE"/>
    <w:rsid w:val="004006F1"/>
    <w:rsid w:val="00401DE3"/>
    <w:rsid w:val="00403315"/>
    <w:rsid w:val="004037E8"/>
    <w:rsid w:val="00406176"/>
    <w:rsid w:val="00410CD0"/>
    <w:rsid w:val="004130DD"/>
    <w:rsid w:val="004138AA"/>
    <w:rsid w:val="00413DF7"/>
    <w:rsid w:val="00417757"/>
    <w:rsid w:val="00417813"/>
    <w:rsid w:val="00420550"/>
    <w:rsid w:val="00424A23"/>
    <w:rsid w:val="00425B7F"/>
    <w:rsid w:val="00425FEA"/>
    <w:rsid w:val="004263B3"/>
    <w:rsid w:val="00426D2C"/>
    <w:rsid w:val="00426FC6"/>
    <w:rsid w:val="0042760B"/>
    <w:rsid w:val="0043383B"/>
    <w:rsid w:val="00436EBF"/>
    <w:rsid w:val="00437233"/>
    <w:rsid w:val="0044245E"/>
    <w:rsid w:val="004424C6"/>
    <w:rsid w:val="00442A59"/>
    <w:rsid w:val="004442A8"/>
    <w:rsid w:val="00447112"/>
    <w:rsid w:val="004507A6"/>
    <w:rsid w:val="004508FB"/>
    <w:rsid w:val="00454617"/>
    <w:rsid w:val="004547B0"/>
    <w:rsid w:val="00457001"/>
    <w:rsid w:val="0046163D"/>
    <w:rsid w:val="00461FD5"/>
    <w:rsid w:val="0046291D"/>
    <w:rsid w:val="00465024"/>
    <w:rsid w:val="004659D1"/>
    <w:rsid w:val="00466A29"/>
    <w:rsid w:val="00466C41"/>
    <w:rsid w:val="00467234"/>
    <w:rsid w:val="00467D52"/>
    <w:rsid w:val="0047080D"/>
    <w:rsid w:val="00470C1C"/>
    <w:rsid w:val="00471297"/>
    <w:rsid w:val="00471C53"/>
    <w:rsid w:val="00472710"/>
    <w:rsid w:val="004734ED"/>
    <w:rsid w:val="00473E69"/>
    <w:rsid w:val="00477224"/>
    <w:rsid w:val="00477486"/>
    <w:rsid w:val="004776E8"/>
    <w:rsid w:val="00480A6B"/>
    <w:rsid w:val="004818C3"/>
    <w:rsid w:val="00486BC7"/>
    <w:rsid w:val="00491146"/>
    <w:rsid w:val="00491D0D"/>
    <w:rsid w:val="004920BD"/>
    <w:rsid w:val="004949EE"/>
    <w:rsid w:val="00496DD2"/>
    <w:rsid w:val="00496DEE"/>
    <w:rsid w:val="0049771B"/>
    <w:rsid w:val="004A2F5D"/>
    <w:rsid w:val="004A420F"/>
    <w:rsid w:val="004A5025"/>
    <w:rsid w:val="004A5483"/>
    <w:rsid w:val="004A5D86"/>
    <w:rsid w:val="004A75B9"/>
    <w:rsid w:val="004B18F6"/>
    <w:rsid w:val="004B3243"/>
    <w:rsid w:val="004B3DF4"/>
    <w:rsid w:val="004B5CD6"/>
    <w:rsid w:val="004B68B6"/>
    <w:rsid w:val="004C1590"/>
    <w:rsid w:val="004C1918"/>
    <w:rsid w:val="004C3FC4"/>
    <w:rsid w:val="004C428E"/>
    <w:rsid w:val="004C4720"/>
    <w:rsid w:val="004C48FA"/>
    <w:rsid w:val="004C5EE5"/>
    <w:rsid w:val="004D0D53"/>
    <w:rsid w:val="004D10C2"/>
    <w:rsid w:val="004D1216"/>
    <w:rsid w:val="004D3899"/>
    <w:rsid w:val="004D69C0"/>
    <w:rsid w:val="004E06E6"/>
    <w:rsid w:val="004E0E6A"/>
    <w:rsid w:val="004E26C6"/>
    <w:rsid w:val="004E2958"/>
    <w:rsid w:val="004E297D"/>
    <w:rsid w:val="004E2C95"/>
    <w:rsid w:val="004E512F"/>
    <w:rsid w:val="004E5836"/>
    <w:rsid w:val="004E7B57"/>
    <w:rsid w:val="004F1006"/>
    <w:rsid w:val="004F1206"/>
    <w:rsid w:val="004F1651"/>
    <w:rsid w:val="004F5901"/>
    <w:rsid w:val="004F76BC"/>
    <w:rsid w:val="0050010E"/>
    <w:rsid w:val="00500E64"/>
    <w:rsid w:val="00500FDB"/>
    <w:rsid w:val="0050157B"/>
    <w:rsid w:val="00501620"/>
    <w:rsid w:val="0050227C"/>
    <w:rsid w:val="00502B4A"/>
    <w:rsid w:val="00503975"/>
    <w:rsid w:val="005042C4"/>
    <w:rsid w:val="0050570C"/>
    <w:rsid w:val="005071EB"/>
    <w:rsid w:val="00511581"/>
    <w:rsid w:val="00514067"/>
    <w:rsid w:val="00515C6B"/>
    <w:rsid w:val="00515E20"/>
    <w:rsid w:val="00516896"/>
    <w:rsid w:val="00516EE3"/>
    <w:rsid w:val="00520A83"/>
    <w:rsid w:val="00523E75"/>
    <w:rsid w:val="0052699C"/>
    <w:rsid w:val="00530ED5"/>
    <w:rsid w:val="0053252E"/>
    <w:rsid w:val="00532588"/>
    <w:rsid w:val="0053570E"/>
    <w:rsid w:val="00535B9E"/>
    <w:rsid w:val="00537164"/>
    <w:rsid w:val="005403F6"/>
    <w:rsid w:val="00540BFB"/>
    <w:rsid w:val="00542B22"/>
    <w:rsid w:val="00542D40"/>
    <w:rsid w:val="00545D28"/>
    <w:rsid w:val="00547CB7"/>
    <w:rsid w:val="00550F0A"/>
    <w:rsid w:val="00552597"/>
    <w:rsid w:val="00554238"/>
    <w:rsid w:val="0055566D"/>
    <w:rsid w:val="0055571D"/>
    <w:rsid w:val="0055595C"/>
    <w:rsid w:val="0055643A"/>
    <w:rsid w:val="00560386"/>
    <w:rsid w:val="005608FA"/>
    <w:rsid w:val="00561250"/>
    <w:rsid w:val="00561818"/>
    <w:rsid w:val="00563375"/>
    <w:rsid w:val="0056361B"/>
    <w:rsid w:val="00563D41"/>
    <w:rsid w:val="00564151"/>
    <w:rsid w:val="00564C00"/>
    <w:rsid w:val="00566466"/>
    <w:rsid w:val="00570113"/>
    <w:rsid w:val="0057016D"/>
    <w:rsid w:val="00570950"/>
    <w:rsid w:val="0057107C"/>
    <w:rsid w:val="005725D2"/>
    <w:rsid w:val="00572E31"/>
    <w:rsid w:val="005737BE"/>
    <w:rsid w:val="005737CB"/>
    <w:rsid w:val="005778B0"/>
    <w:rsid w:val="00580820"/>
    <w:rsid w:val="00582F70"/>
    <w:rsid w:val="005832A3"/>
    <w:rsid w:val="005844C5"/>
    <w:rsid w:val="00587A1F"/>
    <w:rsid w:val="005961A9"/>
    <w:rsid w:val="00596961"/>
    <w:rsid w:val="005A33D0"/>
    <w:rsid w:val="005A4EA9"/>
    <w:rsid w:val="005B1F62"/>
    <w:rsid w:val="005C009D"/>
    <w:rsid w:val="005C14A2"/>
    <w:rsid w:val="005C1847"/>
    <w:rsid w:val="005C2DC3"/>
    <w:rsid w:val="005C5037"/>
    <w:rsid w:val="005C5076"/>
    <w:rsid w:val="005C5EBF"/>
    <w:rsid w:val="005C5F8A"/>
    <w:rsid w:val="005D0761"/>
    <w:rsid w:val="005D1B41"/>
    <w:rsid w:val="005D29AA"/>
    <w:rsid w:val="005D2B9C"/>
    <w:rsid w:val="005D328A"/>
    <w:rsid w:val="005D36F4"/>
    <w:rsid w:val="005D383D"/>
    <w:rsid w:val="005D4147"/>
    <w:rsid w:val="005D4D74"/>
    <w:rsid w:val="005D53EC"/>
    <w:rsid w:val="005D5510"/>
    <w:rsid w:val="005D5CF6"/>
    <w:rsid w:val="005D7DF5"/>
    <w:rsid w:val="005E02A9"/>
    <w:rsid w:val="005E0C1F"/>
    <w:rsid w:val="005E19CA"/>
    <w:rsid w:val="005E3EF1"/>
    <w:rsid w:val="005E4819"/>
    <w:rsid w:val="005E48D2"/>
    <w:rsid w:val="005E4E7D"/>
    <w:rsid w:val="005E5450"/>
    <w:rsid w:val="005E760C"/>
    <w:rsid w:val="005E7977"/>
    <w:rsid w:val="005F19BB"/>
    <w:rsid w:val="005F20E6"/>
    <w:rsid w:val="005F2FF2"/>
    <w:rsid w:val="005F7C3A"/>
    <w:rsid w:val="00600BD6"/>
    <w:rsid w:val="00601660"/>
    <w:rsid w:val="00601D55"/>
    <w:rsid w:val="006023F4"/>
    <w:rsid w:val="00602735"/>
    <w:rsid w:val="00603E67"/>
    <w:rsid w:val="006046EF"/>
    <w:rsid w:val="0060517C"/>
    <w:rsid w:val="006053BA"/>
    <w:rsid w:val="00606778"/>
    <w:rsid w:val="006075F0"/>
    <w:rsid w:val="00610DD5"/>
    <w:rsid w:val="00612AFA"/>
    <w:rsid w:val="006131DA"/>
    <w:rsid w:val="00614B97"/>
    <w:rsid w:val="0061547E"/>
    <w:rsid w:val="0061607D"/>
    <w:rsid w:val="006172AB"/>
    <w:rsid w:val="00617569"/>
    <w:rsid w:val="00617A90"/>
    <w:rsid w:val="00620806"/>
    <w:rsid w:val="0062119E"/>
    <w:rsid w:val="00621439"/>
    <w:rsid w:val="0062619A"/>
    <w:rsid w:val="00627E89"/>
    <w:rsid w:val="006315C5"/>
    <w:rsid w:val="00631808"/>
    <w:rsid w:val="00636545"/>
    <w:rsid w:val="00636A93"/>
    <w:rsid w:val="00636FEC"/>
    <w:rsid w:val="0063743F"/>
    <w:rsid w:val="006407C3"/>
    <w:rsid w:val="00641567"/>
    <w:rsid w:val="006435D0"/>
    <w:rsid w:val="00643755"/>
    <w:rsid w:val="00643C23"/>
    <w:rsid w:val="00644DA1"/>
    <w:rsid w:val="006459C7"/>
    <w:rsid w:val="006473C4"/>
    <w:rsid w:val="006474CC"/>
    <w:rsid w:val="00647BF8"/>
    <w:rsid w:val="00647D4F"/>
    <w:rsid w:val="00650BF9"/>
    <w:rsid w:val="00653A7F"/>
    <w:rsid w:val="00653A92"/>
    <w:rsid w:val="00654468"/>
    <w:rsid w:val="00655FCF"/>
    <w:rsid w:val="00656D64"/>
    <w:rsid w:val="006570C8"/>
    <w:rsid w:val="00657264"/>
    <w:rsid w:val="00657491"/>
    <w:rsid w:val="0065794B"/>
    <w:rsid w:val="0066105A"/>
    <w:rsid w:val="00661E56"/>
    <w:rsid w:val="0066302D"/>
    <w:rsid w:val="006653B4"/>
    <w:rsid w:val="006662C1"/>
    <w:rsid w:val="0067024F"/>
    <w:rsid w:val="006724A2"/>
    <w:rsid w:val="006744D0"/>
    <w:rsid w:val="00675667"/>
    <w:rsid w:val="00675FAF"/>
    <w:rsid w:val="00677545"/>
    <w:rsid w:val="00682532"/>
    <w:rsid w:val="006843E0"/>
    <w:rsid w:val="00685D9F"/>
    <w:rsid w:val="006864D7"/>
    <w:rsid w:val="006878C3"/>
    <w:rsid w:val="00690595"/>
    <w:rsid w:val="00690951"/>
    <w:rsid w:val="00691A28"/>
    <w:rsid w:val="00692309"/>
    <w:rsid w:val="00693E73"/>
    <w:rsid w:val="00697369"/>
    <w:rsid w:val="006A0287"/>
    <w:rsid w:val="006A0B3C"/>
    <w:rsid w:val="006A35D7"/>
    <w:rsid w:val="006A3A85"/>
    <w:rsid w:val="006A498E"/>
    <w:rsid w:val="006A6152"/>
    <w:rsid w:val="006A6D5C"/>
    <w:rsid w:val="006A7D14"/>
    <w:rsid w:val="006B0909"/>
    <w:rsid w:val="006B0BCC"/>
    <w:rsid w:val="006B1045"/>
    <w:rsid w:val="006B5319"/>
    <w:rsid w:val="006B7240"/>
    <w:rsid w:val="006B7607"/>
    <w:rsid w:val="006C0AE0"/>
    <w:rsid w:val="006C1BC7"/>
    <w:rsid w:val="006C212C"/>
    <w:rsid w:val="006C3330"/>
    <w:rsid w:val="006C341A"/>
    <w:rsid w:val="006C5FC2"/>
    <w:rsid w:val="006C65E5"/>
    <w:rsid w:val="006D0250"/>
    <w:rsid w:val="006D3614"/>
    <w:rsid w:val="006D46FD"/>
    <w:rsid w:val="006D5EEA"/>
    <w:rsid w:val="006D7877"/>
    <w:rsid w:val="006E127B"/>
    <w:rsid w:val="006E16B4"/>
    <w:rsid w:val="006E2D81"/>
    <w:rsid w:val="006E38F0"/>
    <w:rsid w:val="006E3B12"/>
    <w:rsid w:val="006E3F6B"/>
    <w:rsid w:val="006E4CE1"/>
    <w:rsid w:val="006E5603"/>
    <w:rsid w:val="006E7AA0"/>
    <w:rsid w:val="006F087E"/>
    <w:rsid w:val="006F0F21"/>
    <w:rsid w:val="006F0F8F"/>
    <w:rsid w:val="006F1C47"/>
    <w:rsid w:val="006F3124"/>
    <w:rsid w:val="006F326D"/>
    <w:rsid w:val="006F3933"/>
    <w:rsid w:val="006F7187"/>
    <w:rsid w:val="00701348"/>
    <w:rsid w:val="0070169F"/>
    <w:rsid w:val="007018CC"/>
    <w:rsid w:val="00704043"/>
    <w:rsid w:val="0070426F"/>
    <w:rsid w:val="00704608"/>
    <w:rsid w:val="0070546D"/>
    <w:rsid w:val="00705647"/>
    <w:rsid w:val="007068F3"/>
    <w:rsid w:val="00706BCA"/>
    <w:rsid w:val="00707593"/>
    <w:rsid w:val="00711173"/>
    <w:rsid w:val="0071179C"/>
    <w:rsid w:val="00711EB6"/>
    <w:rsid w:val="00712573"/>
    <w:rsid w:val="0071261C"/>
    <w:rsid w:val="0071335A"/>
    <w:rsid w:val="00715ADA"/>
    <w:rsid w:val="00716A0A"/>
    <w:rsid w:val="0071781E"/>
    <w:rsid w:val="00720BC4"/>
    <w:rsid w:val="00720E0A"/>
    <w:rsid w:val="0072267C"/>
    <w:rsid w:val="00722D64"/>
    <w:rsid w:val="0072353B"/>
    <w:rsid w:val="007245D9"/>
    <w:rsid w:val="00730196"/>
    <w:rsid w:val="00732B07"/>
    <w:rsid w:val="00733128"/>
    <w:rsid w:val="00734A57"/>
    <w:rsid w:val="00735718"/>
    <w:rsid w:val="00736580"/>
    <w:rsid w:val="00736A6A"/>
    <w:rsid w:val="00743AF0"/>
    <w:rsid w:val="00743DA4"/>
    <w:rsid w:val="007478B6"/>
    <w:rsid w:val="00747E3C"/>
    <w:rsid w:val="00747FDB"/>
    <w:rsid w:val="0075021A"/>
    <w:rsid w:val="00751899"/>
    <w:rsid w:val="007523D5"/>
    <w:rsid w:val="00754E34"/>
    <w:rsid w:val="00766690"/>
    <w:rsid w:val="00771BA2"/>
    <w:rsid w:val="007720BB"/>
    <w:rsid w:val="007729AF"/>
    <w:rsid w:val="00773404"/>
    <w:rsid w:val="0077346A"/>
    <w:rsid w:val="0077363C"/>
    <w:rsid w:val="00773AC7"/>
    <w:rsid w:val="00773E63"/>
    <w:rsid w:val="00773EA5"/>
    <w:rsid w:val="0077514C"/>
    <w:rsid w:val="00775A36"/>
    <w:rsid w:val="0077675C"/>
    <w:rsid w:val="007769A8"/>
    <w:rsid w:val="00777D8A"/>
    <w:rsid w:val="007811B5"/>
    <w:rsid w:val="007835B0"/>
    <w:rsid w:val="007842E1"/>
    <w:rsid w:val="0078452B"/>
    <w:rsid w:val="00785664"/>
    <w:rsid w:val="007857AA"/>
    <w:rsid w:val="00785B3A"/>
    <w:rsid w:val="00791455"/>
    <w:rsid w:val="00793FC2"/>
    <w:rsid w:val="007944B2"/>
    <w:rsid w:val="007944DD"/>
    <w:rsid w:val="00796282"/>
    <w:rsid w:val="00797043"/>
    <w:rsid w:val="007A14CB"/>
    <w:rsid w:val="007A2D7E"/>
    <w:rsid w:val="007A3863"/>
    <w:rsid w:val="007A3EEB"/>
    <w:rsid w:val="007A5765"/>
    <w:rsid w:val="007A7DDC"/>
    <w:rsid w:val="007B0A3D"/>
    <w:rsid w:val="007B11FD"/>
    <w:rsid w:val="007B3231"/>
    <w:rsid w:val="007B3A94"/>
    <w:rsid w:val="007B3F0D"/>
    <w:rsid w:val="007B4382"/>
    <w:rsid w:val="007B5B30"/>
    <w:rsid w:val="007B5C0A"/>
    <w:rsid w:val="007B6DAA"/>
    <w:rsid w:val="007B7054"/>
    <w:rsid w:val="007C20D5"/>
    <w:rsid w:val="007C27CA"/>
    <w:rsid w:val="007C3AB9"/>
    <w:rsid w:val="007C412F"/>
    <w:rsid w:val="007C4A63"/>
    <w:rsid w:val="007C4EAF"/>
    <w:rsid w:val="007C50B7"/>
    <w:rsid w:val="007C6D7E"/>
    <w:rsid w:val="007D0416"/>
    <w:rsid w:val="007D0AB4"/>
    <w:rsid w:val="007D0C00"/>
    <w:rsid w:val="007D0E8E"/>
    <w:rsid w:val="007D0E8F"/>
    <w:rsid w:val="007D1984"/>
    <w:rsid w:val="007D1E56"/>
    <w:rsid w:val="007D2A57"/>
    <w:rsid w:val="007D451C"/>
    <w:rsid w:val="007D5A1C"/>
    <w:rsid w:val="007D5A4B"/>
    <w:rsid w:val="007D5DBF"/>
    <w:rsid w:val="007E0F61"/>
    <w:rsid w:val="007E24A4"/>
    <w:rsid w:val="007E43E7"/>
    <w:rsid w:val="007E441E"/>
    <w:rsid w:val="007E4AAA"/>
    <w:rsid w:val="007E4E6C"/>
    <w:rsid w:val="007E5384"/>
    <w:rsid w:val="007E6DA5"/>
    <w:rsid w:val="007E73A5"/>
    <w:rsid w:val="007E7EF7"/>
    <w:rsid w:val="007F086D"/>
    <w:rsid w:val="007F186E"/>
    <w:rsid w:val="007F3073"/>
    <w:rsid w:val="007F3DE4"/>
    <w:rsid w:val="007F72DF"/>
    <w:rsid w:val="008001E2"/>
    <w:rsid w:val="008009BA"/>
    <w:rsid w:val="00804BE3"/>
    <w:rsid w:val="00812E4B"/>
    <w:rsid w:val="008143EE"/>
    <w:rsid w:val="00814473"/>
    <w:rsid w:val="00814827"/>
    <w:rsid w:val="00815709"/>
    <w:rsid w:val="008201A6"/>
    <w:rsid w:val="008215BA"/>
    <w:rsid w:val="00822D94"/>
    <w:rsid w:val="00822E5D"/>
    <w:rsid w:val="00822FAC"/>
    <w:rsid w:val="00825529"/>
    <w:rsid w:val="008261F6"/>
    <w:rsid w:val="00826565"/>
    <w:rsid w:val="00830FC0"/>
    <w:rsid w:val="00831BC3"/>
    <w:rsid w:val="00832C8A"/>
    <w:rsid w:val="00832E0A"/>
    <w:rsid w:val="00833490"/>
    <w:rsid w:val="00834481"/>
    <w:rsid w:val="008355BF"/>
    <w:rsid w:val="00837258"/>
    <w:rsid w:val="00837259"/>
    <w:rsid w:val="00837451"/>
    <w:rsid w:val="00841249"/>
    <w:rsid w:val="00841647"/>
    <w:rsid w:val="00841AD1"/>
    <w:rsid w:val="00843290"/>
    <w:rsid w:val="008436D3"/>
    <w:rsid w:val="00844214"/>
    <w:rsid w:val="00844621"/>
    <w:rsid w:val="00845F03"/>
    <w:rsid w:val="00846BFD"/>
    <w:rsid w:val="00847BD7"/>
    <w:rsid w:val="008502AD"/>
    <w:rsid w:val="0085191A"/>
    <w:rsid w:val="008526AB"/>
    <w:rsid w:val="00853279"/>
    <w:rsid w:val="00853816"/>
    <w:rsid w:val="00854A7D"/>
    <w:rsid w:val="00854B4B"/>
    <w:rsid w:val="00855153"/>
    <w:rsid w:val="008574F9"/>
    <w:rsid w:val="00860E37"/>
    <w:rsid w:val="00861F25"/>
    <w:rsid w:val="00861F68"/>
    <w:rsid w:val="00862015"/>
    <w:rsid w:val="00862430"/>
    <w:rsid w:val="00862B53"/>
    <w:rsid w:val="00862EB3"/>
    <w:rsid w:val="00865209"/>
    <w:rsid w:val="0086522F"/>
    <w:rsid w:val="00865CCF"/>
    <w:rsid w:val="00866EA6"/>
    <w:rsid w:val="00870746"/>
    <w:rsid w:val="00872E1E"/>
    <w:rsid w:val="00873121"/>
    <w:rsid w:val="00873882"/>
    <w:rsid w:val="00875EA8"/>
    <w:rsid w:val="0087778E"/>
    <w:rsid w:val="008816BF"/>
    <w:rsid w:val="00881B89"/>
    <w:rsid w:val="00882975"/>
    <w:rsid w:val="00883DEE"/>
    <w:rsid w:val="00883E67"/>
    <w:rsid w:val="00885EA4"/>
    <w:rsid w:val="00892A05"/>
    <w:rsid w:val="00892EF5"/>
    <w:rsid w:val="0089331A"/>
    <w:rsid w:val="00893714"/>
    <w:rsid w:val="008941C3"/>
    <w:rsid w:val="00894E08"/>
    <w:rsid w:val="00895D15"/>
    <w:rsid w:val="00897BA8"/>
    <w:rsid w:val="00897C1F"/>
    <w:rsid w:val="00897DD5"/>
    <w:rsid w:val="008A23A3"/>
    <w:rsid w:val="008A3121"/>
    <w:rsid w:val="008A3385"/>
    <w:rsid w:val="008B5865"/>
    <w:rsid w:val="008C1207"/>
    <w:rsid w:val="008C133C"/>
    <w:rsid w:val="008C308D"/>
    <w:rsid w:val="008C6FE7"/>
    <w:rsid w:val="008D14FA"/>
    <w:rsid w:val="008D4A88"/>
    <w:rsid w:val="008D4E27"/>
    <w:rsid w:val="008D57BC"/>
    <w:rsid w:val="008D5F84"/>
    <w:rsid w:val="008D63FC"/>
    <w:rsid w:val="008D6D8D"/>
    <w:rsid w:val="008D7F35"/>
    <w:rsid w:val="008E023E"/>
    <w:rsid w:val="008E0451"/>
    <w:rsid w:val="008E09CC"/>
    <w:rsid w:val="008E1254"/>
    <w:rsid w:val="008E3570"/>
    <w:rsid w:val="008E38C3"/>
    <w:rsid w:val="008E3DD6"/>
    <w:rsid w:val="008E74CD"/>
    <w:rsid w:val="008F007E"/>
    <w:rsid w:val="008F0513"/>
    <w:rsid w:val="008F24F4"/>
    <w:rsid w:val="008F2A82"/>
    <w:rsid w:val="008F48B0"/>
    <w:rsid w:val="008F5CC0"/>
    <w:rsid w:val="00901561"/>
    <w:rsid w:val="00904429"/>
    <w:rsid w:val="00904DC8"/>
    <w:rsid w:val="009050E0"/>
    <w:rsid w:val="00905258"/>
    <w:rsid w:val="00905C54"/>
    <w:rsid w:val="00906F0E"/>
    <w:rsid w:val="00907132"/>
    <w:rsid w:val="00907A5E"/>
    <w:rsid w:val="0091035D"/>
    <w:rsid w:val="00911029"/>
    <w:rsid w:val="009117C9"/>
    <w:rsid w:val="00912AC7"/>
    <w:rsid w:val="009132DB"/>
    <w:rsid w:val="0091369C"/>
    <w:rsid w:val="0091587D"/>
    <w:rsid w:val="0091706B"/>
    <w:rsid w:val="00917BA2"/>
    <w:rsid w:val="00920CE5"/>
    <w:rsid w:val="00923698"/>
    <w:rsid w:val="00923D6C"/>
    <w:rsid w:val="009263A9"/>
    <w:rsid w:val="00927EF0"/>
    <w:rsid w:val="00930A4B"/>
    <w:rsid w:val="00930CC0"/>
    <w:rsid w:val="00932301"/>
    <w:rsid w:val="009333AA"/>
    <w:rsid w:val="009350D0"/>
    <w:rsid w:val="009363B6"/>
    <w:rsid w:val="00936C5F"/>
    <w:rsid w:val="009403D0"/>
    <w:rsid w:val="009412B3"/>
    <w:rsid w:val="0094167C"/>
    <w:rsid w:val="009420CD"/>
    <w:rsid w:val="009426D9"/>
    <w:rsid w:val="009428CD"/>
    <w:rsid w:val="00942D31"/>
    <w:rsid w:val="00943130"/>
    <w:rsid w:val="00943AB6"/>
    <w:rsid w:val="009454A1"/>
    <w:rsid w:val="00946953"/>
    <w:rsid w:val="00946C12"/>
    <w:rsid w:val="009471F8"/>
    <w:rsid w:val="00951D74"/>
    <w:rsid w:val="00952940"/>
    <w:rsid w:val="00960DE9"/>
    <w:rsid w:val="00962474"/>
    <w:rsid w:val="00962860"/>
    <w:rsid w:val="00962F78"/>
    <w:rsid w:val="0096614A"/>
    <w:rsid w:val="0096789C"/>
    <w:rsid w:val="0097048C"/>
    <w:rsid w:val="00971C3B"/>
    <w:rsid w:val="00974218"/>
    <w:rsid w:val="00974CF0"/>
    <w:rsid w:val="00974F4B"/>
    <w:rsid w:val="0097565D"/>
    <w:rsid w:val="00975A9D"/>
    <w:rsid w:val="00977739"/>
    <w:rsid w:val="00980E1E"/>
    <w:rsid w:val="009815C7"/>
    <w:rsid w:val="009838DF"/>
    <w:rsid w:val="00983BE8"/>
    <w:rsid w:val="0098555F"/>
    <w:rsid w:val="00985A5B"/>
    <w:rsid w:val="00990972"/>
    <w:rsid w:val="009912F2"/>
    <w:rsid w:val="009921A8"/>
    <w:rsid w:val="00993999"/>
    <w:rsid w:val="00994356"/>
    <w:rsid w:val="00994AFC"/>
    <w:rsid w:val="009970AC"/>
    <w:rsid w:val="009A06B8"/>
    <w:rsid w:val="009A092C"/>
    <w:rsid w:val="009A2152"/>
    <w:rsid w:val="009A4ABB"/>
    <w:rsid w:val="009A7779"/>
    <w:rsid w:val="009A7E2E"/>
    <w:rsid w:val="009B08DC"/>
    <w:rsid w:val="009B140E"/>
    <w:rsid w:val="009B301A"/>
    <w:rsid w:val="009B3815"/>
    <w:rsid w:val="009B3E51"/>
    <w:rsid w:val="009B63D7"/>
    <w:rsid w:val="009B6507"/>
    <w:rsid w:val="009B70F4"/>
    <w:rsid w:val="009B7BBF"/>
    <w:rsid w:val="009C19E9"/>
    <w:rsid w:val="009C478F"/>
    <w:rsid w:val="009C47B4"/>
    <w:rsid w:val="009C48EF"/>
    <w:rsid w:val="009C74AC"/>
    <w:rsid w:val="009C7DB0"/>
    <w:rsid w:val="009D189E"/>
    <w:rsid w:val="009D4AEA"/>
    <w:rsid w:val="009E1424"/>
    <w:rsid w:val="009E2B26"/>
    <w:rsid w:val="009E2B57"/>
    <w:rsid w:val="009E4151"/>
    <w:rsid w:val="009E44B7"/>
    <w:rsid w:val="009E4969"/>
    <w:rsid w:val="009E52DA"/>
    <w:rsid w:val="009E6035"/>
    <w:rsid w:val="009E63AD"/>
    <w:rsid w:val="009F05AD"/>
    <w:rsid w:val="009F18B0"/>
    <w:rsid w:val="009F5681"/>
    <w:rsid w:val="009F6682"/>
    <w:rsid w:val="009F7B96"/>
    <w:rsid w:val="009F7CBA"/>
    <w:rsid w:val="00A04E4F"/>
    <w:rsid w:val="00A051F8"/>
    <w:rsid w:val="00A05E80"/>
    <w:rsid w:val="00A06019"/>
    <w:rsid w:val="00A06A67"/>
    <w:rsid w:val="00A06E55"/>
    <w:rsid w:val="00A102B9"/>
    <w:rsid w:val="00A10D7E"/>
    <w:rsid w:val="00A10F01"/>
    <w:rsid w:val="00A11FB3"/>
    <w:rsid w:val="00A20EAE"/>
    <w:rsid w:val="00A21AF7"/>
    <w:rsid w:val="00A21ED2"/>
    <w:rsid w:val="00A220AF"/>
    <w:rsid w:val="00A24096"/>
    <w:rsid w:val="00A26301"/>
    <w:rsid w:val="00A30B0D"/>
    <w:rsid w:val="00A326D6"/>
    <w:rsid w:val="00A33D77"/>
    <w:rsid w:val="00A3471F"/>
    <w:rsid w:val="00A3497D"/>
    <w:rsid w:val="00A35873"/>
    <w:rsid w:val="00A361FE"/>
    <w:rsid w:val="00A365A2"/>
    <w:rsid w:val="00A36A27"/>
    <w:rsid w:val="00A36BCB"/>
    <w:rsid w:val="00A370B5"/>
    <w:rsid w:val="00A3748D"/>
    <w:rsid w:val="00A41382"/>
    <w:rsid w:val="00A41C3B"/>
    <w:rsid w:val="00A42559"/>
    <w:rsid w:val="00A43514"/>
    <w:rsid w:val="00A438D7"/>
    <w:rsid w:val="00A45C45"/>
    <w:rsid w:val="00A523F9"/>
    <w:rsid w:val="00A53EB7"/>
    <w:rsid w:val="00A549F0"/>
    <w:rsid w:val="00A55489"/>
    <w:rsid w:val="00A55D6B"/>
    <w:rsid w:val="00A600D6"/>
    <w:rsid w:val="00A60AB5"/>
    <w:rsid w:val="00A616BD"/>
    <w:rsid w:val="00A62D72"/>
    <w:rsid w:val="00A62D9C"/>
    <w:rsid w:val="00A63324"/>
    <w:rsid w:val="00A64BE4"/>
    <w:rsid w:val="00A6540C"/>
    <w:rsid w:val="00A658BF"/>
    <w:rsid w:val="00A672D7"/>
    <w:rsid w:val="00A7039F"/>
    <w:rsid w:val="00A703EC"/>
    <w:rsid w:val="00A715ED"/>
    <w:rsid w:val="00A71D89"/>
    <w:rsid w:val="00A726DD"/>
    <w:rsid w:val="00A748C6"/>
    <w:rsid w:val="00A801A8"/>
    <w:rsid w:val="00A80F74"/>
    <w:rsid w:val="00A8263D"/>
    <w:rsid w:val="00A84148"/>
    <w:rsid w:val="00A903B2"/>
    <w:rsid w:val="00A906E5"/>
    <w:rsid w:val="00A90764"/>
    <w:rsid w:val="00A90BDA"/>
    <w:rsid w:val="00A91D56"/>
    <w:rsid w:val="00A93A23"/>
    <w:rsid w:val="00A94C2C"/>
    <w:rsid w:val="00A94EBD"/>
    <w:rsid w:val="00A95C82"/>
    <w:rsid w:val="00A95E0F"/>
    <w:rsid w:val="00AA001C"/>
    <w:rsid w:val="00AA0EAE"/>
    <w:rsid w:val="00AA175C"/>
    <w:rsid w:val="00AA386C"/>
    <w:rsid w:val="00AA4EC4"/>
    <w:rsid w:val="00AA5124"/>
    <w:rsid w:val="00AB0599"/>
    <w:rsid w:val="00AB0A28"/>
    <w:rsid w:val="00AB39A1"/>
    <w:rsid w:val="00AB5CA0"/>
    <w:rsid w:val="00AB63D1"/>
    <w:rsid w:val="00AB7844"/>
    <w:rsid w:val="00AC1209"/>
    <w:rsid w:val="00AC35E6"/>
    <w:rsid w:val="00AC3710"/>
    <w:rsid w:val="00AC5120"/>
    <w:rsid w:val="00AC7817"/>
    <w:rsid w:val="00AD0377"/>
    <w:rsid w:val="00AD04C8"/>
    <w:rsid w:val="00AD0536"/>
    <w:rsid w:val="00AD2D53"/>
    <w:rsid w:val="00AD3841"/>
    <w:rsid w:val="00AD3E75"/>
    <w:rsid w:val="00AD4E98"/>
    <w:rsid w:val="00AD533F"/>
    <w:rsid w:val="00AD6B1C"/>
    <w:rsid w:val="00AD7F5F"/>
    <w:rsid w:val="00AE0249"/>
    <w:rsid w:val="00AE073F"/>
    <w:rsid w:val="00AE0C5D"/>
    <w:rsid w:val="00AE15C2"/>
    <w:rsid w:val="00AE1EED"/>
    <w:rsid w:val="00AE3AA3"/>
    <w:rsid w:val="00AE5036"/>
    <w:rsid w:val="00AE5117"/>
    <w:rsid w:val="00AE709B"/>
    <w:rsid w:val="00AF21E7"/>
    <w:rsid w:val="00AF3481"/>
    <w:rsid w:val="00AF654F"/>
    <w:rsid w:val="00AF6BD1"/>
    <w:rsid w:val="00AF6CDF"/>
    <w:rsid w:val="00AF791E"/>
    <w:rsid w:val="00AF7DEF"/>
    <w:rsid w:val="00B00312"/>
    <w:rsid w:val="00B01488"/>
    <w:rsid w:val="00B047EA"/>
    <w:rsid w:val="00B05795"/>
    <w:rsid w:val="00B07E3D"/>
    <w:rsid w:val="00B11305"/>
    <w:rsid w:val="00B113A6"/>
    <w:rsid w:val="00B1141F"/>
    <w:rsid w:val="00B12259"/>
    <w:rsid w:val="00B13F48"/>
    <w:rsid w:val="00B141C6"/>
    <w:rsid w:val="00B17C7D"/>
    <w:rsid w:val="00B20056"/>
    <w:rsid w:val="00B201B4"/>
    <w:rsid w:val="00B2151A"/>
    <w:rsid w:val="00B21812"/>
    <w:rsid w:val="00B21844"/>
    <w:rsid w:val="00B232E9"/>
    <w:rsid w:val="00B265A1"/>
    <w:rsid w:val="00B269B3"/>
    <w:rsid w:val="00B27300"/>
    <w:rsid w:val="00B31202"/>
    <w:rsid w:val="00B32D5E"/>
    <w:rsid w:val="00B33917"/>
    <w:rsid w:val="00B33E00"/>
    <w:rsid w:val="00B35981"/>
    <w:rsid w:val="00B36100"/>
    <w:rsid w:val="00B36B3D"/>
    <w:rsid w:val="00B37B37"/>
    <w:rsid w:val="00B41EC6"/>
    <w:rsid w:val="00B45968"/>
    <w:rsid w:val="00B473DD"/>
    <w:rsid w:val="00B4766C"/>
    <w:rsid w:val="00B47B7D"/>
    <w:rsid w:val="00B52B5D"/>
    <w:rsid w:val="00B544E0"/>
    <w:rsid w:val="00B545D7"/>
    <w:rsid w:val="00B54D35"/>
    <w:rsid w:val="00B57426"/>
    <w:rsid w:val="00B627ED"/>
    <w:rsid w:val="00B65457"/>
    <w:rsid w:val="00B65E61"/>
    <w:rsid w:val="00B66B4B"/>
    <w:rsid w:val="00B673FD"/>
    <w:rsid w:val="00B70498"/>
    <w:rsid w:val="00B72EAD"/>
    <w:rsid w:val="00B74FA4"/>
    <w:rsid w:val="00B75D13"/>
    <w:rsid w:val="00B77AD5"/>
    <w:rsid w:val="00B8069B"/>
    <w:rsid w:val="00B812F8"/>
    <w:rsid w:val="00B819E8"/>
    <w:rsid w:val="00B81FB6"/>
    <w:rsid w:val="00B82DE1"/>
    <w:rsid w:val="00B836E9"/>
    <w:rsid w:val="00B83BCD"/>
    <w:rsid w:val="00B848CB"/>
    <w:rsid w:val="00B87EEB"/>
    <w:rsid w:val="00B87F21"/>
    <w:rsid w:val="00B904CB"/>
    <w:rsid w:val="00B90987"/>
    <w:rsid w:val="00B916AE"/>
    <w:rsid w:val="00B9283B"/>
    <w:rsid w:val="00B93D47"/>
    <w:rsid w:val="00BA0AD2"/>
    <w:rsid w:val="00BA0B43"/>
    <w:rsid w:val="00BA22C7"/>
    <w:rsid w:val="00BA4A1F"/>
    <w:rsid w:val="00BA6A1D"/>
    <w:rsid w:val="00BB452B"/>
    <w:rsid w:val="00BB63EF"/>
    <w:rsid w:val="00BB768E"/>
    <w:rsid w:val="00BC28FF"/>
    <w:rsid w:val="00BC432A"/>
    <w:rsid w:val="00BC496C"/>
    <w:rsid w:val="00BC4F3B"/>
    <w:rsid w:val="00BC54B8"/>
    <w:rsid w:val="00BC587A"/>
    <w:rsid w:val="00BC5CAB"/>
    <w:rsid w:val="00BC61F0"/>
    <w:rsid w:val="00BC6C9B"/>
    <w:rsid w:val="00BC7367"/>
    <w:rsid w:val="00BD028C"/>
    <w:rsid w:val="00BD1293"/>
    <w:rsid w:val="00BD3EC2"/>
    <w:rsid w:val="00BD5608"/>
    <w:rsid w:val="00BD62A7"/>
    <w:rsid w:val="00BE30C1"/>
    <w:rsid w:val="00BE39A2"/>
    <w:rsid w:val="00BE42E5"/>
    <w:rsid w:val="00BE5E8F"/>
    <w:rsid w:val="00BE79F7"/>
    <w:rsid w:val="00BF02C0"/>
    <w:rsid w:val="00BF0387"/>
    <w:rsid w:val="00BF085B"/>
    <w:rsid w:val="00BF0B72"/>
    <w:rsid w:val="00BF10A2"/>
    <w:rsid w:val="00BF17D3"/>
    <w:rsid w:val="00BF3AFF"/>
    <w:rsid w:val="00BF5E07"/>
    <w:rsid w:val="00BF73AB"/>
    <w:rsid w:val="00C00DCA"/>
    <w:rsid w:val="00C03715"/>
    <w:rsid w:val="00C04053"/>
    <w:rsid w:val="00C04736"/>
    <w:rsid w:val="00C04D4D"/>
    <w:rsid w:val="00C04FBB"/>
    <w:rsid w:val="00C0716B"/>
    <w:rsid w:val="00C07782"/>
    <w:rsid w:val="00C07DE2"/>
    <w:rsid w:val="00C10CEF"/>
    <w:rsid w:val="00C12E4D"/>
    <w:rsid w:val="00C15ED5"/>
    <w:rsid w:val="00C163F1"/>
    <w:rsid w:val="00C17FA1"/>
    <w:rsid w:val="00C21545"/>
    <w:rsid w:val="00C21798"/>
    <w:rsid w:val="00C21E20"/>
    <w:rsid w:val="00C23255"/>
    <w:rsid w:val="00C237B5"/>
    <w:rsid w:val="00C23D94"/>
    <w:rsid w:val="00C253AD"/>
    <w:rsid w:val="00C25808"/>
    <w:rsid w:val="00C27BAE"/>
    <w:rsid w:val="00C3142F"/>
    <w:rsid w:val="00C33698"/>
    <w:rsid w:val="00C34A58"/>
    <w:rsid w:val="00C35300"/>
    <w:rsid w:val="00C35789"/>
    <w:rsid w:val="00C35DE6"/>
    <w:rsid w:val="00C361A2"/>
    <w:rsid w:val="00C40CA9"/>
    <w:rsid w:val="00C4228B"/>
    <w:rsid w:val="00C4252A"/>
    <w:rsid w:val="00C42AC7"/>
    <w:rsid w:val="00C4312A"/>
    <w:rsid w:val="00C443CE"/>
    <w:rsid w:val="00C44E78"/>
    <w:rsid w:val="00C46A44"/>
    <w:rsid w:val="00C46E1D"/>
    <w:rsid w:val="00C5155B"/>
    <w:rsid w:val="00C515BC"/>
    <w:rsid w:val="00C53A71"/>
    <w:rsid w:val="00C55872"/>
    <w:rsid w:val="00C57082"/>
    <w:rsid w:val="00C57772"/>
    <w:rsid w:val="00C604D8"/>
    <w:rsid w:val="00C62820"/>
    <w:rsid w:val="00C62C48"/>
    <w:rsid w:val="00C62E74"/>
    <w:rsid w:val="00C63605"/>
    <w:rsid w:val="00C6362F"/>
    <w:rsid w:val="00C654C7"/>
    <w:rsid w:val="00C65948"/>
    <w:rsid w:val="00C708C8"/>
    <w:rsid w:val="00C70A34"/>
    <w:rsid w:val="00C71499"/>
    <w:rsid w:val="00C755E5"/>
    <w:rsid w:val="00C75678"/>
    <w:rsid w:val="00C7625E"/>
    <w:rsid w:val="00C80B46"/>
    <w:rsid w:val="00C80F5B"/>
    <w:rsid w:val="00C81AEA"/>
    <w:rsid w:val="00C82059"/>
    <w:rsid w:val="00C846AA"/>
    <w:rsid w:val="00C85158"/>
    <w:rsid w:val="00C851FB"/>
    <w:rsid w:val="00C858F6"/>
    <w:rsid w:val="00C86151"/>
    <w:rsid w:val="00C87635"/>
    <w:rsid w:val="00C917B7"/>
    <w:rsid w:val="00C9523F"/>
    <w:rsid w:val="00C953FE"/>
    <w:rsid w:val="00C9633D"/>
    <w:rsid w:val="00C975A3"/>
    <w:rsid w:val="00C97858"/>
    <w:rsid w:val="00CA0629"/>
    <w:rsid w:val="00CA0B52"/>
    <w:rsid w:val="00CA0FB1"/>
    <w:rsid w:val="00CA1A5F"/>
    <w:rsid w:val="00CA1E45"/>
    <w:rsid w:val="00CA27C9"/>
    <w:rsid w:val="00CA4A60"/>
    <w:rsid w:val="00CA556F"/>
    <w:rsid w:val="00CA5D58"/>
    <w:rsid w:val="00CA76E6"/>
    <w:rsid w:val="00CA78E4"/>
    <w:rsid w:val="00CB0439"/>
    <w:rsid w:val="00CB09CA"/>
    <w:rsid w:val="00CB0E2B"/>
    <w:rsid w:val="00CB15FB"/>
    <w:rsid w:val="00CB1740"/>
    <w:rsid w:val="00CB3043"/>
    <w:rsid w:val="00CB4FF9"/>
    <w:rsid w:val="00CC09BF"/>
    <w:rsid w:val="00CC0CC2"/>
    <w:rsid w:val="00CC2683"/>
    <w:rsid w:val="00CC3883"/>
    <w:rsid w:val="00CC517E"/>
    <w:rsid w:val="00CC6797"/>
    <w:rsid w:val="00CC74DF"/>
    <w:rsid w:val="00CD029A"/>
    <w:rsid w:val="00CD06C0"/>
    <w:rsid w:val="00CD0FE4"/>
    <w:rsid w:val="00CD1243"/>
    <w:rsid w:val="00CD1946"/>
    <w:rsid w:val="00CD32C5"/>
    <w:rsid w:val="00CD5904"/>
    <w:rsid w:val="00CD7D9F"/>
    <w:rsid w:val="00CE0E82"/>
    <w:rsid w:val="00CE0ED7"/>
    <w:rsid w:val="00CE1BEF"/>
    <w:rsid w:val="00CE1F36"/>
    <w:rsid w:val="00CE2FE4"/>
    <w:rsid w:val="00CE33CE"/>
    <w:rsid w:val="00CE5148"/>
    <w:rsid w:val="00CE5717"/>
    <w:rsid w:val="00CE66A4"/>
    <w:rsid w:val="00CE73BD"/>
    <w:rsid w:val="00CF0502"/>
    <w:rsid w:val="00CF1CD4"/>
    <w:rsid w:val="00CF1EB0"/>
    <w:rsid w:val="00CF63F0"/>
    <w:rsid w:val="00D00CB7"/>
    <w:rsid w:val="00D019AE"/>
    <w:rsid w:val="00D027E7"/>
    <w:rsid w:val="00D03E57"/>
    <w:rsid w:val="00D05111"/>
    <w:rsid w:val="00D06BA0"/>
    <w:rsid w:val="00D10179"/>
    <w:rsid w:val="00D12DE8"/>
    <w:rsid w:val="00D134CB"/>
    <w:rsid w:val="00D13D3C"/>
    <w:rsid w:val="00D2043D"/>
    <w:rsid w:val="00D205F0"/>
    <w:rsid w:val="00D20F7A"/>
    <w:rsid w:val="00D2331D"/>
    <w:rsid w:val="00D234D9"/>
    <w:rsid w:val="00D2356D"/>
    <w:rsid w:val="00D256A2"/>
    <w:rsid w:val="00D26C97"/>
    <w:rsid w:val="00D32B4D"/>
    <w:rsid w:val="00D37677"/>
    <w:rsid w:val="00D41691"/>
    <w:rsid w:val="00D42BA6"/>
    <w:rsid w:val="00D452E3"/>
    <w:rsid w:val="00D47046"/>
    <w:rsid w:val="00D50208"/>
    <w:rsid w:val="00D52998"/>
    <w:rsid w:val="00D54EF0"/>
    <w:rsid w:val="00D60DB9"/>
    <w:rsid w:val="00D62C96"/>
    <w:rsid w:val="00D63D24"/>
    <w:rsid w:val="00D645BF"/>
    <w:rsid w:val="00D64A85"/>
    <w:rsid w:val="00D66CCA"/>
    <w:rsid w:val="00D701F2"/>
    <w:rsid w:val="00D70666"/>
    <w:rsid w:val="00D7066F"/>
    <w:rsid w:val="00D70885"/>
    <w:rsid w:val="00D70995"/>
    <w:rsid w:val="00D70CBC"/>
    <w:rsid w:val="00D7230A"/>
    <w:rsid w:val="00D72ABE"/>
    <w:rsid w:val="00D73203"/>
    <w:rsid w:val="00D73C91"/>
    <w:rsid w:val="00D741EC"/>
    <w:rsid w:val="00D76500"/>
    <w:rsid w:val="00D770A0"/>
    <w:rsid w:val="00D80D41"/>
    <w:rsid w:val="00D82C72"/>
    <w:rsid w:val="00D84E86"/>
    <w:rsid w:val="00D85D39"/>
    <w:rsid w:val="00D878AD"/>
    <w:rsid w:val="00D901EC"/>
    <w:rsid w:val="00D90EAE"/>
    <w:rsid w:val="00D93774"/>
    <w:rsid w:val="00D942FB"/>
    <w:rsid w:val="00DA49D0"/>
    <w:rsid w:val="00DA533F"/>
    <w:rsid w:val="00DA58BE"/>
    <w:rsid w:val="00DA62C0"/>
    <w:rsid w:val="00DA6455"/>
    <w:rsid w:val="00DA744A"/>
    <w:rsid w:val="00DB320D"/>
    <w:rsid w:val="00DB353F"/>
    <w:rsid w:val="00DB3571"/>
    <w:rsid w:val="00DB41CD"/>
    <w:rsid w:val="00DB4455"/>
    <w:rsid w:val="00DB547A"/>
    <w:rsid w:val="00DC36C3"/>
    <w:rsid w:val="00DC376F"/>
    <w:rsid w:val="00DD1D78"/>
    <w:rsid w:val="00DD237A"/>
    <w:rsid w:val="00DD2BE2"/>
    <w:rsid w:val="00DD2E9A"/>
    <w:rsid w:val="00DD530A"/>
    <w:rsid w:val="00DD721F"/>
    <w:rsid w:val="00DD77D7"/>
    <w:rsid w:val="00DE1720"/>
    <w:rsid w:val="00DE1721"/>
    <w:rsid w:val="00DE5D98"/>
    <w:rsid w:val="00DE7C76"/>
    <w:rsid w:val="00DE7D1A"/>
    <w:rsid w:val="00DF161E"/>
    <w:rsid w:val="00DF4EC5"/>
    <w:rsid w:val="00DF5A4D"/>
    <w:rsid w:val="00DF78F4"/>
    <w:rsid w:val="00E01795"/>
    <w:rsid w:val="00E03269"/>
    <w:rsid w:val="00E05143"/>
    <w:rsid w:val="00E05347"/>
    <w:rsid w:val="00E06999"/>
    <w:rsid w:val="00E11F32"/>
    <w:rsid w:val="00E121BC"/>
    <w:rsid w:val="00E1474A"/>
    <w:rsid w:val="00E1589B"/>
    <w:rsid w:val="00E15DFE"/>
    <w:rsid w:val="00E17177"/>
    <w:rsid w:val="00E20CA8"/>
    <w:rsid w:val="00E230E4"/>
    <w:rsid w:val="00E23FAE"/>
    <w:rsid w:val="00E257C1"/>
    <w:rsid w:val="00E27E71"/>
    <w:rsid w:val="00E30A28"/>
    <w:rsid w:val="00E30DBA"/>
    <w:rsid w:val="00E3433B"/>
    <w:rsid w:val="00E34F3A"/>
    <w:rsid w:val="00E35015"/>
    <w:rsid w:val="00E350E6"/>
    <w:rsid w:val="00E366B0"/>
    <w:rsid w:val="00E36D44"/>
    <w:rsid w:val="00E373E9"/>
    <w:rsid w:val="00E400D5"/>
    <w:rsid w:val="00E41C3D"/>
    <w:rsid w:val="00E422AE"/>
    <w:rsid w:val="00E42A8E"/>
    <w:rsid w:val="00E44192"/>
    <w:rsid w:val="00E450A9"/>
    <w:rsid w:val="00E454F7"/>
    <w:rsid w:val="00E45512"/>
    <w:rsid w:val="00E47C7F"/>
    <w:rsid w:val="00E50985"/>
    <w:rsid w:val="00E521A3"/>
    <w:rsid w:val="00E54443"/>
    <w:rsid w:val="00E547A3"/>
    <w:rsid w:val="00E55C4D"/>
    <w:rsid w:val="00E563EB"/>
    <w:rsid w:val="00E56B04"/>
    <w:rsid w:val="00E57017"/>
    <w:rsid w:val="00E57EAB"/>
    <w:rsid w:val="00E60150"/>
    <w:rsid w:val="00E657EC"/>
    <w:rsid w:val="00E66AC5"/>
    <w:rsid w:val="00E670CC"/>
    <w:rsid w:val="00E671D5"/>
    <w:rsid w:val="00E672FE"/>
    <w:rsid w:val="00E67B0E"/>
    <w:rsid w:val="00E70B6B"/>
    <w:rsid w:val="00E70CE1"/>
    <w:rsid w:val="00E73235"/>
    <w:rsid w:val="00E73870"/>
    <w:rsid w:val="00E739E3"/>
    <w:rsid w:val="00E76F61"/>
    <w:rsid w:val="00E805AE"/>
    <w:rsid w:val="00E81184"/>
    <w:rsid w:val="00E8148F"/>
    <w:rsid w:val="00E82373"/>
    <w:rsid w:val="00E83B9B"/>
    <w:rsid w:val="00E83E45"/>
    <w:rsid w:val="00E83EF5"/>
    <w:rsid w:val="00E86525"/>
    <w:rsid w:val="00E86C1B"/>
    <w:rsid w:val="00E86F35"/>
    <w:rsid w:val="00E90604"/>
    <w:rsid w:val="00E946FB"/>
    <w:rsid w:val="00E954FB"/>
    <w:rsid w:val="00E96315"/>
    <w:rsid w:val="00E96534"/>
    <w:rsid w:val="00EA15A5"/>
    <w:rsid w:val="00EA18A3"/>
    <w:rsid w:val="00EA2555"/>
    <w:rsid w:val="00EA29DF"/>
    <w:rsid w:val="00EA4D93"/>
    <w:rsid w:val="00EB290C"/>
    <w:rsid w:val="00EB4F35"/>
    <w:rsid w:val="00EB54EA"/>
    <w:rsid w:val="00EB58FA"/>
    <w:rsid w:val="00EB5D86"/>
    <w:rsid w:val="00EB6BCE"/>
    <w:rsid w:val="00EC1B4C"/>
    <w:rsid w:val="00EC1FF6"/>
    <w:rsid w:val="00EC51A5"/>
    <w:rsid w:val="00EC5C42"/>
    <w:rsid w:val="00EC62BC"/>
    <w:rsid w:val="00EC7134"/>
    <w:rsid w:val="00EC7B55"/>
    <w:rsid w:val="00ED1DB5"/>
    <w:rsid w:val="00ED1DE8"/>
    <w:rsid w:val="00ED2B0C"/>
    <w:rsid w:val="00ED2F16"/>
    <w:rsid w:val="00ED4BF4"/>
    <w:rsid w:val="00ED5227"/>
    <w:rsid w:val="00ED57CE"/>
    <w:rsid w:val="00ED6001"/>
    <w:rsid w:val="00ED650B"/>
    <w:rsid w:val="00EE012E"/>
    <w:rsid w:val="00EE10AB"/>
    <w:rsid w:val="00EE2AF1"/>
    <w:rsid w:val="00EE6687"/>
    <w:rsid w:val="00EE6D2D"/>
    <w:rsid w:val="00EF0929"/>
    <w:rsid w:val="00EF16AE"/>
    <w:rsid w:val="00EF2D70"/>
    <w:rsid w:val="00EF4547"/>
    <w:rsid w:val="00EF5294"/>
    <w:rsid w:val="00EF6902"/>
    <w:rsid w:val="00EF786E"/>
    <w:rsid w:val="00F001B9"/>
    <w:rsid w:val="00F003B5"/>
    <w:rsid w:val="00F0123E"/>
    <w:rsid w:val="00F02305"/>
    <w:rsid w:val="00F02690"/>
    <w:rsid w:val="00F048BE"/>
    <w:rsid w:val="00F0535C"/>
    <w:rsid w:val="00F068F7"/>
    <w:rsid w:val="00F10E6C"/>
    <w:rsid w:val="00F1379A"/>
    <w:rsid w:val="00F1593C"/>
    <w:rsid w:val="00F16373"/>
    <w:rsid w:val="00F17AA6"/>
    <w:rsid w:val="00F20246"/>
    <w:rsid w:val="00F2076C"/>
    <w:rsid w:val="00F217D8"/>
    <w:rsid w:val="00F24BB9"/>
    <w:rsid w:val="00F25CD3"/>
    <w:rsid w:val="00F25CEA"/>
    <w:rsid w:val="00F26A71"/>
    <w:rsid w:val="00F2711D"/>
    <w:rsid w:val="00F27A15"/>
    <w:rsid w:val="00F27A8C"/>
    <w:rsid w:val="00F27F65"/>
    <w:rsid w:val="00F30BB7"/>
    <w:rsid w:val="00F30DF9"/>
    <w:rsid w:val="00F31DD7"/>
    <w:rsid w:val="00F32165"/>
    <w:rsid w:val="00F3311F"/>
    <w:rsid w:val="00F334D9"/>
    <w:rsid w:val="00F34162"/>
    <w:rsid w:val="00F341FA"/>
    <w:rsid w:val="00F34C29"/>
    <w:rsid w:val="00F356D1"/>
    <w:rsid w:val="00F37D2F"/>
    <w:rsid w:val="00F40221"/>
    <w:rsid w:val="00F422D6"/>
    <w:rsid w:val="00F42899"/>
    <w:rsid w:val="00F42DB6"/>
    <w:rsid w:val="00F44C5C"/>
    <w:rsid w:val="00F47F87"/>
    <w:rsid w:val="00F5065E"/>
    <w:rsid w:val="00F50966"/>
    <w:rsid w:val="00F51665"/>
    <w:rsid w:val="00F52A23"/>
    <w:rsid w:val="00F52A8E"/>
    <w:rsid w:val="00F531AC"/>
    <w:rsid w:val="00F573E7"/>
    <w:rsid w:val="00F57B34"/>
    <w:rsid w:val="00F60F21"/>
    <w:rsid w:val="00F61700"/>
    <w:rsid w:val="00F61CA4"/>
    <w:rsid w:val="00F6228A"/>
    <w:rsid w:val="00F64402"/>
    <w:rsid w:val="00F6547E"/>
    <w:rsid w:val="00F65DD3"/>
    <w:rsid w:val="00F660A6"/>
    <w:rsid w:val="00F67F50"/>
    <w:rsid w:val="00F72D25"/>
    <w:rsid w:val="00F72E73"/>
    <w:rsid w:val="00F746C0"/>
    <w:rsid w:val="00F75353"/>
    <w:rsid w:val="00F75AF9"/>
    <w:rsid w:val="00F76F11"/>
    <w:rsid w:val="00F802E9"/>
    <w:rsid w:val="00F82DC3"/>
    <w:rsid w:val="00F838F8"/>
    <w:rsid w:val="00F8445B"/>
    <w:rsid w:val="00F8559B"/>
    <w:rsid w:val="00F873F7"/>
    <w:rsid w:val="00F9004E"/>
    <w:rsid w:val="00F9260E"/>
    <w:rsid w:val="00F9424F"/>
    <w:rsid w:val="00F95EF3"/>
    <w:rsid w:val="00FA12A4"/>
    <w:rsid w:val="00FA1CC9"/>
    <w:rsid w:val="00FA4199"/>
    <w:rsid w:val="00FA592A"/>
    <w:rsid w:val="00FA67C9"/>
    <w:rsid w:val="00FB1743"/>
    <w:rsid w:val="00FB2881"/>
    <w:rsid w:val="00FB4788"/>
    <w:rsid w:val="00FB5B09"/>
    <w:rsid w:val="00FB6206"/>
    <w:rsid w:val="00FB6369"/>
    <w:rsid w:val="00FB6B3C"/>
    <w:rsid w:val="00FB7139"/>
    <w:rsid w:val="00FB7222"/>
    <w:rsid w:val="00FB7BF9"/>
    <w:rsid w:val="00FC165C"/>
    <w:rsid w:val="00FC31DB"/>
    <w:rsid w:val="00FC37BC"/>
    <w:rsid w:val="00FC4C91"/>
    <w:rsid w:val="00FC78D6"/>
    <w:rsid w:val="00FD00B2"/>
    <w:rsid w:val="00FD034C"/>
    <w:rsid w:val="00FD0359"/>
    <w:rsid w:val="00FD146F"/>
    <w:rsid w:val="00FD3B00"/>
    <w:rsid w:val="00FD47E5"/>
    <w:rsid w:val="00FD59F8"/>
    <w:rsid w:val="00FD7F15"/>
    <w:rsid w:val="00FE00E6"/>
    <w:rsid w:val="00FE1957"/>
    <w:rsid w:val="00FE23F7"/>
    <w:rsid w:val="00FE40BA"/>
    <w:rsid w:val="00FE7956"/>
    <w:rsid w:val="00FE7BF6"/>
    <w:rsid w:val="00FF112C"/>
    <w:rsid w:val="00FF1655"/>
    <w:rsid w:val="00FF2317"/>
    <w:rsid w:val="00FF292B"/>
    <w:rsid w:val="00FF3E2D"/>
    <w:rsid w:val="00FF466B"/>
    <w:rsid w:val="00FF7A7C"/>
    <w:rsid w:val="00FF7BD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177FC"/>
  <w15:docId w15:val="{21E2CFA2-3DBA-471C-A0FA-FB8DB0A39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iPriority="0"/>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annotation reference" w:semiHidden="1" w:uiPriority="0"/>
    <w:lsdException w:name="line number" w:semiHidden="1" w:unhideWhenUsed="1"/>
    <w:lsdException w:name="page number" w:semiHidden="1" w:unhideWhenUsed="1"/>
    <w:lsdException w:name="endnote reference" w:uiPriority="0"/>
    <w:lsdException w:name="endnote text" w:semiHidden="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5024"/>
    <w:rPr>
      <w:rFonts w:ascii="Calibri" w:hAnsi="Calibri"/>
      <w:sz w:val="24"/>
    </w:rPr>
  </w:style>
  <w:style w:type="paragraph" w:styleId="Nagwek1">
    <w:name w:val="heading 1"/>
    <w:basedOn w:val="Normalny"/>
    <w:link w:val="Nagwek1Znak"/>
    <w:qFormat/>
    <w:rsid w:val="00722A28"/>
    <w:pPr>
      <w:numPr>
        <w:numId w:val="1"/>
      </w:numPr>
      <w:spacing w:beforeAutospacing="1" w:afterAutospacing="1"/>
      <w:outlineLvl w:val="0"/>
    </w:pPr>
    <w:rPr>
      <w:b/>
      <w:bCs/>
      <w:kern w:val="2"/>
      <w:sz w:val="21"/>
      <w:szCs w:val="48"/>
      <w:lang w:val="x-none" w:eastAsia="x-none"/>
    </w:rPr>
  </w:style>
  <w:style w:type="paragraph" w:styleId="Nagwek2">
    <w:name w:val="heading 2"/>
    <w:basedOn w:val="Normalny"/>
    <w:next w:val="Normalny"/>
    <w:link w:val="Nagwek2Znak"/>
    <w:uiPriority w:val="9"/>
    <w:qFormat/>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pPr>
      <w:keepNext/>
      <w:spacing w:before="240" w:after="60"/>
      <w:outlineLvl w:val="3"/>
    </w:pPr>
    <w:rPr>
      <w:b/>
      <w:bCs/>
      <w:sz w:val="28"/>
      <w:szCs w:val="28"/>
      <w:lang w:val="x-none" w:eastAsia="x-none"/>
    </w:rPr>
  </w:style>
  <w:style w:type="paragraph" w:styleId="Nagwek7">
    <w:name w:val="heading 7"/>
    <w:basedOn w:val="Normalny"/>
    <w:next w:val="Normalny"/>
    <w:link w:val="Nagwek7Znak"/>
    <w:qFormat/>
    <w:pPr>
      <w:keepNext/>
      <w:spacing w:line="360" w:lineRule="auto"/>
      <w:outlineLvl w:val="6"/>
    </w:pPr>
    <w:rPr>
      <w:b/>
      <w:bCs/>
      <w:szCs w:val="24"/>
      <w:lang w:val="x-none" w:eastAsia="x-none"/>
    </w:rPr>
  </w:style>
  <w:style w:type="paragraph" w:styleId="Nagwek9">
    <w:name w:val="heading 9"/>
    <w:basedOn w:val="Normalny"/>
    <w:next w:val="Normalny"/>
    <w:link w:val="Nagwek9Znak"/>
    <w:qFormat/>
    <w:pPr>
      <w:keepNext/>
      <w:spacing w:line="360" w:lineRule="auto"/>
      <w:jc w:val="both"/>
      <w:outlineLvl w:val="8"/>
    </w:pPr>
    <w:rPr>
      <w:b/>
      <w:bCs/>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cytat">
    <w:name w:val="HTML Cite"/>
    <w:uiPriority w:val="99"/>
    <w:unhideWhenUsed/>
    <w:qFormat/>
    <w:rPr>
      <w:i/>
      <w:iCs/>
    </w:rPr>
  </w:style>
  <w:style w:type="character" w:customStyle="1" w:styleId="Wyrnienie">
    <w:name w:val="Wyróżnienie"/>
    <w:uiPriority w:val="20"/>
    <w:qFormat/>
    <w:rPr>
      <w:i/>
      <w:iCs/>
    </w:rPr>
  </w:style>
  <w:style w:type="character" w:styleId="Pogrubienie">
    <w:name w:val="Strong"/>
    <w:uiPriority w:val="22"/>
    <w:qFormat/>
    <w:rPr>
      <w:b/>
      <w:bCs/>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Pr>
      <w:vertAlign w:val="superscript"/>
    </w:rPr>
  </w:style>
  <w:style w:type="character" w:styleId="Odwoaniedokomentarza">
    <w:name w:val="annotation reference"/>
    <w:semiHidden/>
    <w:qFormat/>
    <w:rPr>
      <w:sz w:val="16"/>
      <w:szCs w:val="16"/>
    </w:rPr>
  </w:style>
  <w:style w:type="character" w:customStyle="1" w:styleId="Odwiedzoneczeinternetowe">
    <w:name w:val="Odwiedzone łącze internetowe"/>
    <w:uiPriority w:val="99"/>
    <w:unhideWhenUsed/>
    <w:rPr>
      <w:color w:val="954F72"/>
      <w:u w:val="single"/>
    </w:rPr>
  </w:style>
  <w:style w:type="character" w:customStyle="1" w:styleId="czeinternetowe">
    <w:name w:val="Łącze internetowe"/>
    <w:uiPriority w:val="99"/>
    <w:unhideWhenUsed/>
    <w:rPr>
      <w:color w:val="0000FF"/>
      <w:u w:val="single"/>
    </w:rPr>
  </w:style>
  <w:style w:type="character" w:customStyle="1" w:styleId="Nagwek7Znak">
    <w:name w:val="Nagłówek 7 Znak"/>
    <w:link w:val="Nagwek7"/>
    <w:qFormat/>
    <w:rPr>
      <w:b/>
      <w:bCs/>
      <w:sz w:val="24"/>
      <w:szCs w:val="24"/>
    </w:rPr>
  </w:style>
  <w:style w:type="character" w:customStyle="1" w:styleId="NagwekZnak">
    <w:name w:val="Nagłówek Znak"/>
    <w:basedOn w:val="Domylnaczcionkaakapitu"/>
    <w:link w:val="Nagwek"/>
    <w:uiPriority w:val="99"/>
    <w:qFormat/>
  </w:style>
  <w:style w:type="character" w:customStyle="1" w:styleId="TytuZnak">
    <w:name w:val="Tytuł Znak"/>
    <w:link w:val="Tytu"/>
    <w:uiPriority w:val="99"/>
    <w:qFormat/>
    <w:rPr>
      <w:b/>
      <w:sz w:val="24"/>
      <w:szCs w:val="24"/>
    </w:rPr>
  </w:style>
  <w:style w:type="character" w:customStyle="1" w:styleId="ZagicieodgryformularzaZnak">
    <w:name w:val="Zagięcie od góry formularza Znak"/>
    <w:link w:val="Zagicieodgryformularza"/>
    <w:uiPriority w:val="99"/>
    <w:semiHidden/>
    <w:qFormat/>
    <w:rPr>
      <w:rFonts w:ascii="Arial" w:hAnsi="Arial" w:cs="Arial"/>
      <w:vanish/>
      <w:sz w:val="16"/>
      <w:szCs w:val="16"/>
    </w:rPr>
  </w:style>
  <w:style w:type="character" w:customStyle="1" w:styleId="Nagwek4Znak">
    <w:name w:val="Nagłówek 4 Znak"/>
    <w:link w:val="Nagwek4"/>
    <w:uiPriority w:val="9"/>
    <w:qFormat/>
    <w:rPr>
      <w:rFonts w:ascii="Calibri" w:eastAsia="Times New Roman" w:hAnsi="Calibri" w:cs="Times New Roman"/>
      <w:b/>
      <w:bCs/>
      <w:sz w:val="28"/>
      <w:szCs w:val="28"/>
    </w:rPr>
  </w:style>
  <w:style w:type="character" w:customStyle="1" w:styleId="gi">
    <w:name w:val="gi"/>
    <w:basedOn w:val="Domylnaczcionkaakapitu"/>
    <w:qFormat/>
  </w:style>
  <w:style w:type="character" w:customStyle="1" w:styleId="newsshortext">
    <w:name w:val="newsshortext"/>
    <w:basedOn w:val="Domylnaczcionkaakapitu"/>
    <w:qFormat/>
  </w:style>
  <w:style w:type="character" w:customStyle="1" w:styleId="kolor">
    <w:name w:val="kolor"/>
    <w:basedOn w:val="Domylnaczcionkaakapitu"/>
    <w:qFormat/>
  </w:style>
  <w:style w:type="character" w:customStyle="1" w:styleId="opistowarurozsz">
    <w:name w:val="opistowarurozsz"/>
    <w:basedOn w:val="Domylnaczcionkaakapitu"/>
    <w:qFormat/>
  </w:style>
  <w:style w:type="character" w:customStyle="1" w:styleId="ZagicieoddouformularzaZnak">
    <w:name w:val="Zagięcie od dołu formularza Znak"/>
    <w:link w:val="Zagicieoddouformularza"/>
    <w:uiPriority w:val="99"/>
    <w:qFormat/>
    <w:rPr>
      <w:rFonts w:ascii="Arial" w:hAnsi="Arial" w:cs="Arial"/>
      <w:vanish/>
      <w:sz w:val="16"/>
      <w:szCs w:val="16"/>
    </w:rPr>
  </w:style>
  <w:style w:type="character" w:customStyle="1" w:styleId="Tekstpodstawowywcity3Znak">
    <w:name w:val="Tekst podstawowy wcięty 3 Znak"/>
    <w:link w:val="Tekstpodstawowywcity3"/>
    <w:uiPriority w:val="99"/>
    <w:semiHidden/>
    <w:qFormat/>
    <w:rPr>
      <w:sz w:val="16"/>
      <w:szCs w:val="16"/>
    </w:rPr>
  </w:style>
  <w:style w:type="character" w:customStyle="1" w:styleId="TekstprzypisukocowegoZnak">
    <w:name w:val="Tekst przypisu końcowego Znak"/>
    <w:basedOn w:val="Domylnaczcionkaakapitu"/>
    <w:link w:val="Tekstprzypisukocowego"/>
    <w:uiPriority w:val="99"/>
    <w:semiHidden/>
    <w:qFormat/>
  </w:style>
  <w:style w:type="character" w:customStyle="1" w:styleId="TekstprzypisudolnegoZnak">
    <w:name w:val="Tekst przypisu dolnego Znak"/>
    <w:basedOn w:val="Domylnaczcionkaakapitu"/>
    <w:link w:val="Tekstprzypisudolnego"/>
    <w:uiPriority w:val="99"/>
    <w:qFormat/>
  </w:style>
  <w:style w:type="character" w:customStyle="1" w:styleId="go">
    <w:name w:val="go"/>
    <w:basedOn w:val="Domylnaczcionkaakapitu"/>
    <w:qFormat/>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lp1 Znak"/>
    <w:link w:val="Akapitzlist"/>
    <w:qFormat/>
  </w:style>
  <w:style w:type="character" w:customStyle="1" w:styleId="Nagwek9Znak">
    <w:name w:val="Nagłówek 9 Znak"/>
    <w:link w:val="Nagwek9"/>
    <w:qFormat/>
    <w:rPr>
      <w:b/>
      <w:bCs/>
      <w:sz w:val="24"/>
      <w:szCs w:val="22"/>
    </w:rPr>
  </w:style>
  <w:style w:type="character" w:customStyle="1" w:styleId="fn-ref">
    <w:name w:val="fn-ref"/>
    <w:qFormat/>
  </w:style>
  <w:style w:type="character" w:customStyle="1" w:styleId="Tekstpodstawowywcity2Znak">
    <w:name w:val="Tekst podstawowy wcięty 2 Znak"/>
    <w:link w:val="Tekstpodstawowywcity2"/>
    <w:uiPriority w:val="99"/>
    <w:semiHidden/>
    <w:qFormat/>
    <w:rPr>
      <w:sz w:val="24"/>
      <w:szCs w:val="24"/>
    </w:rPr>
  </w:style>
  <w:style w:type="character" w:customStyle="1" w:styleId="hidden-print">
    <w:name w:val="hidden-print"/>
    <w:qFormat/>
  </w:style>
  <w:style w:type="character" w:customStyle="1" w:styleId="link">
    <w:name w:val="link"/>
    <w:basedOn w:val="Domylnaczcionkaakapitu"/>
    <w:qFormat/>
  </w:style>
  <w:style w:type="character" w:customStyle="1" w:styleId="TematkomentarzaZnak">
    <w:name w:val="Temat komentarza Znak"/>
    <w:link w:val="Tematkomentarza"/>
    <w:uiPriority w:val="99"/>
    <w:semiHidden/>
    <w:qFormat/>
    <w:rPr>
      <w:b/>
      <w:bCs/>
    </w:rPr>
  </w:style>
  <w:style w:type="character" w:customStyle="1" w:styleId="articleseparator">
    <w:name w:val="article_separator"/>
    <w:basedOn w:val="Domylnaczcionkaakapitu"/>
    <w:qFormat/>
  </w:style>
  <w:style w:type="character" w:customStyle="1" w:styleId="text-center">
    <w:name w:val="text-center"/>
    <w:qFormat/>
  </w:style>
  <w:style w:type="character" w:customStyle="1" w:styleId="Tekstpodstawowy2Znak">
    <w:name w:val="Tekst podstawowy 2 Znak"/>
    <w:basedOn w:val="Domylnaczcionkaakapitu"/>
    <w:link w:val="Tekstpodstawowy2"/>
    <w:uiPriority w:val="99"/>
    <w:semiHidden/>
    <w:qFormat/>
  </w:style>
  <w:style w:type="character" w:customStyle="1" w:styleId="issue">
    <w:name w:val="issue"/>
    <w:basedOn w:val="Domylnaczcionkaakapitu"/>
    <w:qFormat/>
  </w:style>
  <w:style w:type="character" w:customStyle="1" w:styleId="tabulatory">
    <w:name w:val="tabulatory"/>
    <w:basedOn w:val="Domylnaczcionkaakapitu"/>
    <w:qFormat/>
  </w:style>
  <w:style w:type="character" w:customStyle="1" w:styleId="TekstdymkaZnak">
    <w:name w:val="Tekst dymka Znak"/>
    <w:link w:val="Tekstdymka"/>
    <w:uiPriority w:val="99"/>
    <w:semiHidden/>
    <w:qFormat/>
    <w:rPr>
      <w:rFonts w:ascii="Tahoma" w:hAnsi="Tahoma" w:cs="Tahoma"/>
      <w:sz w:val="16"/>
      <w:szCs w:val="16"/>
    </w:rPr>
  </w:style>
  <w:style w:type="character" w:customStyle="1" w:styleId="txt-old">
    <w:name w:val="txt-old"/>
    <w:basedOn w:val="Domylnaczcionkaakapitu"/>
    <w:qFormat/>
  </w:style>
  <w:style w:type="character" w:customStyle="1" w:styleId="ZwykytekstZnak">
    <w:name w:val="Zwykły tekst Znak"/>
    <w:link w:val="Zwykytekst"/>
    <w:qFormat/>
    <w:rPr>
      <w:sz w:val="24"/>
      <w:szCs w:val="24"/>
    </w:rPr>
  </w:style>
  <w:style w:type="character" w:customStyle="1" w:styleId="txt-new">
    <w:name w:val="txt-new"/>
    <w:basedOn w:val="Domylnaczcionkaakapitu"/>
    <w:qFormat/>
  </w:style>
  <w:style w:type="character" w:customStyle="1" w:styleId="skrtdef">
    <w:name w:val="skrót_def"/>
    <w:uiPriority w:val="99"/>
    <w:qFormat/>
    <w:rPr>
      <w:i/>
    </w:rPr>
  </w:style>
  <w:style w:type="character" w:customStyle="1" w:styleId="HTML-wstpniesformatowanyZnak">
    <w:name w:val="HTML - wstępnie sformatowany Znak"/>
    <w:uiPriority w:val="99"/>
    <w:semiHidden/>
    <w:qFormat/>
    <w:rPr>
      <w:rFonts w:ascii="Courier New" w:hAnsi="Courier New" w:cs="Courier New"/>
    </w:rPr>
  </w:style>
  <w:style w:type="character" w:customStyle="1" w:styleId="TekstpodstawowyZnak">
    <w:name w:val="Tekst podstawowy Znak"/>
    <w:link w:val="Tekstpodstawowy"/>
    <w:uiPriority w:val="99"/>
    <w:semiHidden/>
    <w:qFormat/>
    <w:rPr>
      <w:rFonts w:ascii="Courier New" w:hAnsi="Courier New"/>
      <w:sz w:val="24"/>
    </w:rPr>
  </w:style>
  <w:style w:type="character" w:customStyle="1" w:styleId="StopkaZnak">
    <w:name w:val="Stopka Znak"/>
    <w:basedOn w:val="Domylnaczcionkaakapitu"/>
    <w:link w:val="Stopka"/>
    <w:uiPriority w:val="99"/>
    <w:qFormat/>
  </w:style>
  <w:style w:type="character" w:customStyle="1" w:styleId="Nagwek3Znak">
    <w:name w:val="Nagłówek 3 Znak"/>
    <w:link w:val="Nagwek3"/>
    <w:qFormat/>
    <w:rPr>
      <w:rFonts w:ascii="Cambria" w:eastAsia="Times New Roman" w:hAnsi="Cambria" w:cs="Times New Roman"/>
      <w:b/>
      <w:bCs/>
      <w:sz w:val="26"/>
      <w:szCs w:val="26"/>
    </w:rPr>
  </w:style>
  <w:style w:type="character" w:customStyle="1" w:styleId="t">
    <w:name w:val="t"/>
    <w:basedOn w:val="Domylnaczcionkaakapitu"/>
    <w:qFormat/>
  </w:style>
  <w:style w:type="character" w:customStyle="1" w:styleId="Nagwek1Znak">
    <w:name w:val="Nagłówek 1 Znak"/>
    <w:link w:val="Nagwek1"/>
    <w:qFormat/>
    <w:rsid w:val="00722A28"/>
    <w:rPr>
      <w:rFonts w:ascii="Calibri" w:hAnsi="Calibri"/>
      <w:b/>
      <w:bCs/>
      <w:kern w:val="2"/>
      <w:sz w:val="21"/>
      <w:szCs w:val="48"/>
      <w:lang w:val="x-none" w:eastAsia="x-none"/>
    </w:rPr>
  </w:style>
  <w:style w:type="character" w:customStyle="1" w:styleId="dim">
    <w:name w:val="dim"/>
    <w:basedOn w:val="Domylnaczcionkaakapitu"/>
    <w:qFormat/>
  </w:style>
  <w:style w:type="character" w:customStyle="1" w:styleId="Nagwek2Znak">
    <w:name w:val="Nagłówek 2 Znak"/>
    <w:link w:val="Nagwek2"/>
    <w:uiPriority w:val="9"/>
    <w:qFormat/>
    <w:rPr>
      <w:rFonts w:ascii="Cambria" w:eastAsia="Times New Roman" w:hAnsi="Cambria" w:cs="Times New Roman"/>
      <w:b/>
      <w:bCs/>
      <w:i/>
      <w:iCs/>
      <w:sz w:val="28"/>
      <w:szCs w:val="28"/>
    </w:rPr>
  </w:style>
  <w:style w:type="character" w:customStyle="1" w:styleId="mainlevel">
    <w:name w:val="mainlevel"/>
    <w:basedOn w:val="Domylnaczcionkaakapitu"/>
    <w:qFormat/>
  </w:style>
  <w:style w:type="character" w:customStyle="1" w:styleId="Data1">
    <w:name w:val="Data1"/>
    <w:basedOn w:val="Domylnaczcionkaakapitu"/>
    <w:qFormat/>
  </w:style>
  <w:style w:type="character" w:customStyle="1" w:styleId="nsixword">
    <w:name w:val="nsix_word"/>
    <w:basedOn w:val="Domylnaczcionkaakapitu"/>
    <w:qFormat/>
  </w:style>
  <w:style w:type="character" w:customStyle="1" w:styleId="TekstkomentarzaZnak">
    <w:name w:val="Tekst komentarza Znak"/>
    <w:basedOn w:val="Domylnaczcionkaakapitu"/>
    <w:link w:val="Tekstkomentarza"/>
    <w:semiHidden/>
    <w:qFormat/>
  </w:style>
  <w:style w:type="character" w:customStyle="1" w:styleId="A2">
    <w:name w:val="A2"/>
    <w:uiPriority w:val="99"/>
    <w:qFormat/>
    <w:rPr>
      <w:rFonts w:cs="MetaPro-Normal"/>
      <w:color w:val="000000"/>
    </w:rPr>
  </w:style>
  <w:style w:type="character" w:customStyle="1" w:styleId="symbol">
    <w:name w:val="symbol"/>
    <w:basedOn w:val="Domylnaczcionkaakapitu"/>
    <w:qFormat/>
  </w:style>
  <w:style w:type="character" w:customStyle="1" w:styleId="alb">
    <w:name w:val="a_lb"/>
    <w:qFormat/>
  </w:style>
  <w:style w:type="character" w:customStyle="1" w:styleId="Ppogrubienie">
    <w:name w:val="_P_ – pogrubienie"/>
    <w:uiPriority w:val="1"/>
    <w:qFormat/>
    <w:rPr>
      <w:b/>
    </w:rPr>
  </w:style>
  <w:style w:type="character" w:customStyle="1" w:styleId="alb-s">
    <w:name w:val="a_lb-s"/>
    <w:qFormat/>
  </w:style>
  <w:style w:type="character" w:customStyle="1" w:styleId="m7210964802889398025msointenseemphasis">
    <w:name w:val="m_7210964802889398025msointenseemphasis"/>
    <w:qFormat/>
  </w:style>
  <w:style w:type="character" w:customStyle="1" w:styleId="Nierozpoznanawzmianka1">
    <w:name w:val="Nierozpoznana wzmianka1"/>
    <w:uiPriority w:val="99"/>
    <w:unhideWhenUsed/>
    <w:qFormat/>
    <w:rPr>
      <w:color w:val="808080"/>
      <w:shd w:val="clear" w:color="auto" w:fill="E6E6E6"/>
    </w:rPr>
  </w:style>
  <w:style w:type="character" w:customStyle="1" w:styleId="ng-scope">
    <w:name w:val="ng-scope"/>
    <w:qFormat/>
    <w:rsid w:val="00B92074"/>
  </w:style>
  <w:style w:type="character" w:customStyle="1" w:styleId="ng-binding1">
    <w:name w:val="ng-binding1"/>
    <w:qFormat/>
    <w:rsid w:val="00B92074"/>
  </w:style>
  <w:style w:type="character" w:customStyle="1" w:styleId="pointer">
    <w:name w:val="pointer"/>
    <w:qFormat/>
    <w:rsid w:val="00B92074"/>
  </w:style>
  <w:style w:type="character" w:customStyle="1" w:styleId="pktZnak">
    <w:name w:val="pkt Znak"/>
    <w:qFormat/>
    <w:locked/>
    <w:rsid w:val="00AE612C"/>
    <w:rPr>
      <w:sz w:val="24"/>
      <w:szCs w:val="24"/>
    </w:rPr>
  </w:style>
  <w:style w:type="character" w:customStyle="1" w:styleId="Teksttreci">
    <w:name w:val="Tekst treści_"/>
    <w:link w:val="Teksttreci0"/>
    <w:qFormat/>
    <w:locked/>
    <w:rsid w:val="00AE612C"/>
    <w:rPr>
      <w:rFonts w:ascii="Verdana" w:hAnsi="Verdana" w:cs="Verdana"/>
      <w:sz w:val="19"/>
      <w:szCs w:val="19"/>
      <w:shd w:val="clear" w:color="auto" w:fill="FFFFFF"/>
    </w:rPr>
  </w:style>
  <w:style w:type="character" w:customStyle="1" w:styleId="Teksttreci4">
    <w:name w:val="Tekst treści (4)_"/>
    <w:link w:val="Teksttreci40"/>
    <w:qFormat/>
    <w:locked/>
    <w:rsid w:val="00AE612C"/>
    <w:rPr>
      <w:rFonts w:ascii="Verdana" w:hAnsi="Verdana" w:cs="Verdana"/>
      <w:sz w:val="19"/>
      <w:szCs w:val="19"/>
      <w:shd w:val="clear" w:color="auto" w:fill="FFFFFF"/>
    </w:rPr>
  </w:style>
  <w:style w:type="character" w:customStyle="1" w:styleId="Nierozpoznanawzmianka2">
    <w:name w:val="Nierozpoznana wzmianka2"/>
    <w:basedOn w:val="Domylnaczcionkaakapitu"/>
    <w:uiPriority w:val="99"/>
    <w:semiHidden/>
    <w:unhideWhenUsed/>
    <w:qFormat/>
    <w:rsid w:val="009E2E66"/>
    <w:rPr>
      <w:color w:val="605E5C"/>
      <w:shd w:val="clear" w:color="auto" w:fill="E1DFDD"/>
    </w:rPr>
  </w:style>
  <w:style w:type="character" w:customStyle="1" w:styleId="Nierozpoznanawzmianka3">
    <w:name w:val="Nierozpoznana wzmianka3"/>
    <w:basedOn w:val="Domylnaczcionkaakapitu"/>
    <w:uiPriority w:val="99"/>
    <w:semiHidden/>
    <w:unhideWhenUsed/>
    <w:qFormat/>
    <w:rsid w:val="00347E32"/>
    <w:rPr>
      <w:color w:val="605E5C"/>
      <w:shd w:val="clear" w:color="auto" w:fill="E1DFDD"/>
    </w:rPr>
  </w:style>
  <w:style w:type="character" w:customStyle="1" w:styleId="Znakiprzypiswkocowych">
    <w:name w:val="Znaki przypisów końcowych"/>
    <w:qFormat/>
  </w:style>
  <w:style w:type="character" w:customStyle="1" w:styleId="czeindeksu">
    <w:name w:val="Łącze indeksu"/>
    <w:qFormat/>
  </w:style>
  <w:style w:type="paragraph" w:styleId="Nagwek">
    <w:name w:val="header"/>
    <w:basedOn w:val="Normalny"/>
    <w:next w:val="Tekstpodstawowy"/>
    <w:link w:val="NagwekZnak"/>
    <w:uiPriority w:val="99"/>
    <w:unhideWhenUsed/>
    <w:pPr>
      <w:tabs>
        <w:tab w:val="center" w:pos="4536"/>
        <w:tab w:val="right" w:pos="9072"/>
      </w:tabs>
    </w:pPr>
  </w:style>
  <w:style w:type="paragraph" w:styleId="Tekstpodstawowy">
    <w:name w:val="Body Text"/>
    <w:basedOn w:val="Normalny"/>
    <w:link w:val="TekstpodstawowyZnak"/>
    <w:uiPriority w:val="99"/>
    <w:semiHidden/>
    <w:rPr>
      <w:rFonts w:ascii="Courier New" w:hAnsi="Courier New"/>
      <w:lang w:val="x-none" w:eastAsia="x-none"/>
    </w:rPr>
  </w:style>
  <w:style w:type="paragraph" w:styleId="Lista">
    <w:name w:val="List"/>
    <w:basedOn w:val="Normalny"/>
    <w:pPr>
      <w:spacing w:before="90" w:line="380" w:lineRule="atLeast"/>
      <w:jc w:val="both"/>
    </w:pPr>
    <w:rPr>
      <w:w w:val="89"/>
      <w:sz w:val="25"/>
    </w:rPr>
  </w:style>
  <w:style w:type="paragraph" w:styleId="Legenda">
    <w:name w:val="caption"/>
    <w:basedOn w:val="Normalny"/>
    <w:next w:val="Normalny"/>
    <w:qFormat/>
    <w:rPr>
      <w:rFonts w:ascii="Courier New" w:hAnsi="Courier New"/>
      <w:b/>
    </w:rPr>
  </w:style>
  <w:style w:type="paragraph" w:customStyle="1" w:styleId="Indeks">
    <w:name w:val="Indeks"/>
    <w:basedOn w:val="Normalny"/>
    <w:qFormat/>
    <w:pPr>
      <w:suppressLineNumbers/>
    </w:pPr>
    <w:rPr>
      <w:rFonts w:cs="Arial"/>
    </w:rPr>
  </w:style>
  <w:style w:type="paragraph" w:styleId="Zagicieoddouformularza">
    <w:name w:val="HTML Bottom of Form"/>
    <w:basedOn w:val="Normalny"/>
    <w:next w:val="Normalny"/>
    <w:link w:val="ZagicieoddouformularzaZnak"/>
    <w:uiPriority w:val="99"/>
    <w:unhideWhenUsed/>
    <w:qFormat/>
    <w:pPr>
      <w:pBdr>
        <w:top w:val="single" w:sz="6" w:space="1" w:color="000000"/>
      </w:pBdr>
      <w:jc w:val="center"/>
    </w:pPr>
    <w:rPr>
      <w:rFonts w:ascii="Arial" w:hAnsi="Arial"/>
      <w:vanish/>
      <w:sz w:val="16"/>
      <w:szCs w:val="16"/>
      <w:lang w:val="x-none" w:eastAsia="x-none"/>
    </w:rPr>
  </w:style>
  <w:style w:type="paragraph" w:styleId="HTML-wstpniesformatowany">
    <w:name w:val="HTML Preformatted"/>
    <w:basedOn w:val="Norma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paragraph" w:styleId="Tekstkomentarza">
    <w:name w:val="annotation text"/>
    <w:basedOn w:val="Normalny"/>
    <w:link w:val="TekstkomentarzaZnak"/>
    <w:semiHidden/>
    <w:qFormat/>
  </w:style>
  <w:style w:type="paragraph" w:styleId="Tekstprzypisudolnego">
    <w:name w:val="footnote text"/>
    <w:basedOn w:val="Normalny"/>
    <w:link w:val="TekstprzypisudolnegoZnak"/>
    <w:uiPriority w:val="99"/>
    <w:qFormat/>
  </w:style>
  <w:style w:type="paragraph" w:styleId="Tekstprzypisukocowego">
    <w:name w:val="endnote text"/>
    <w:basedOn w:val="Normalny"/>
    <w:link w:val="TekstprzypisukocowegoZnak"/>
    <w:uiPriority w:val="99"/>
    <w:semiHidden/>
    <w:pPr>
      <w:jc w:val="both"/>
    </w:pPr>
  </w:style>
  <w:style w:type="paragraph" w:styleId="Tekstdymka">
    <w:name w:val="Balloon Text"/>
    <w:basedOn w:val="Normalny"/>
    <w:link w:val="TekstdymkaZnak"/>
    <w:uiPriority w:val="99"/>
    <w:unhideWhenUsed/>
    <w:qFormat/>
    <w:rPr>
      <w:rFonts w:ascii="Tahoma" w:hAnsi="Tahoma"/>
      <w:sz w:val="16"/>
      <w:szCs w:val="16"/>
      <w:lang w:val="x-none" w:eastAsia="x-none"/>
    </w:rPr>
  </w:style>
  <w:style w:type="paragraph" w:customStyle="1" w:styleId="lead">
    <w:name w:val="lead"/>
    <w:basedOn w:val="Normalny"/>
    <w:qFormat/>
    <w:pPr>
      <w:spacing w:beforeAutospacing="1" w:afterAutospacing="1"/>
    </w:pPr>
    <w:rPr>
      <w:szCs w:val="24"/>
    </w:rPr>
  </w:style>
  <w:style w:type="paragraph" w:styleId="Spistreci1">
    <w:name w:val="toc 1"/>
    <w:basedOn w:val="Normalny"/>
    <w:next w:val="Normalny"/>
    <w:uiPriority w:val="39"/>
    <w:unhideWhenUsed/>
    <w:pPr>
      <w:tabs>
        <w:tab w:val="left" w:pos="426"/>
        <w:tab w:val="right" w:leader="dot" w:pos="9060"/>
      </w:tabs>
      <w:jc w:val="both"/>
    </w:pPr>
  </w:style>
  <w:style w:type="paragraph" w:styleId="Tematkomentarza">
    <w:name w:val="annotation subject"/>
    <w:basedOn w:val="Tekstkomentarza"/>
    <w:next w:val="Tekstkomentarza"/>
    <w:link w:val="TematkomentarzaZnak"/>
    <w:uiPriority w:val="99"/>
    <w:unhideWhenUsed/>
    <w:qFormat/>
    <w:rPr>
      <w:b/>
      <w:bCs/>
      <w:lang w:val="x-none" w:eastAsia="x-none"/>
    </w:rPr>
  </w:style>
  <w:style w:type="paragraph" w:customStyle="1" w:styleId="Znak">
    <w:name w:val="Znak"/>
    <w:basedOn w:val="Normalny"/>
    <w:qFormat/>
    <w:rPr>
      <w:szCs w:val="24"/>
    </w:rPr>
  </w:style>
  <w:style w:type="paragraph" w:styleId="Zwykytekst">
    <w:name w:val="Plain Text"/>
    <w:basedOn w:val="Normalny"/>
    <w:link w:val="ZwykytekstZnak"/>
    <w:unhideWhenUsed/>
    <w:qFormat/>
    <w:pPr>
      <w:spacing w:beforeAutospacing="1" w:afterAutospacing="1"/>
    </w:pPr>
    <w:rPr>
      <w:szCs w:val="24"/>
      <w:lang w:val="x-none" w:eastAsia="x-none"/>
    </w:rPr>
  </w:style>
  <w:style w:type="paragraph" w:customStyle="1" w:styleId="author">
    <w:name w:val="author"/>
    <w:basedOn w:val="Normalny"/>
    <w:qFormat/>
    <w:pPr>
      <w:spacing w:beforeAutospacing="1" w:afterAutospacing="1"/>
    </w:pPr>
    <w:rPr>
      <w:szCs w:val="24"/>
    </w:rPr>
  </w:style>
  <w:style w:type="paragraph" w:styleId="Zagicieodgryformularza">
    <w:name w:val="HTML Top of Form"/>
    <w:basedOn w:val="Normalny"/>
    <w:next w:val="Normalny"/>
    <w:link w:val="ZagicieodgryformularzaZnak"/>
    <w:uiPriority w:val="99"/>
    <w:unhideWhenUsed/>
    <w:qFormat/>
    <w:pPr>
      <w:pBdr>
        <w:bottom w:val="single" w:sz="6" w:space="1" w:color="000000"/>
      </w:pBdr>
      <w:jc w:val="center"/>
    </w:pPr>
    <w:rPr>
      <w:rFonts w:ascii="Arial" w:hAnsi="Arial"/>
      <w:vanish/>
      <w:sz w:val="16"/>
      <w:szCs w:val="16"/>
      <w:lang w:val="x-none" w:eastAsia="x-none"/>
    </w:r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536"/>
        <w:tab w:val="right" w:pos="9072"/>
      </w:tabs>
    </w:pPr>
  </w:style>
  <w:style w:type="paragraph" w:styleId="Spistreci3">
    <w:name w:val="toc 3"/>
    <w:basedOn w:val="Normalny"/>
    <w:next w:val="Normalny"/>
    <w:uiPriority w:val="39"/>
    <w:unhideWhenUsed/>
    <w:pPr>
      <w:ind w:left="400"/>
    </w:pPr>
  </w:style>
  <w:style w:type="paragraph" w:customStyle="1" w:styleId="art-page-footer">
    <w:name w:val="art-page-footer"/>
    <w:basedOn w:val="Normalny"/>
    <w:qFormat/>
    <w:pPr>
      <w:spacing w:beforeAutospacing="1" w:afterAutospacing="1"/>
    </w:pPr>
    <w:rPr>
      <w:szCs w:val="24"/>
    </w:rPr>
  </w:style>
  <w:style w:type="paragraph" w:styleId="Tekstpodstawowywcity">
    <w:name w:val="Body Text Indent"/>
    <w:basedOn w:val="Normalny"/>
    <w:semiHidden/>
    <w:pPr>
      <w:spacing w:after="120"/>
      <w:ind w:left="283"/>
    </w:pPr>
  </w:style>
  <w:style w:type="paragraph" w:styleId="Tytu">
    <w:name w:val="Title"/>
    <w:basedOn w:val="Normalny"/>
    <w:link w:val="TytuZnak"/>
    <w:uiPriority w:val="99"/>
    <w:qFormat/>
    <w:pPr>
      <w:spacing w:line="360" w:lineRule="auto"/>
      <w:jc w:val="center"/>
    </w:pPr>
    <w:rPr>
      <w:b/>
      <w:szCs w:val="24"/>
      <w:lang w:val="x-none" w:eastAsia="x-none"/>
    </w:rPr>
  </w:style>
  <w:style w:type="paragraph" w:styleId="Tekstpodstawowywcity3">
    <w:name w:val="Body Text Indent 3"/>
    <w:basedOn w:val="Normalny"/>
    <w:link w:val="Tekstpodstawowywcity3Znak"/>
    <w:uiPriority w:val="99"/>
    <w:unhideWhenUsed/>
    <w:qFormat/>
    <w:pPr>
      <w:spacing w:after="120"/>
      <w:ind w:left="283"/>
    </w:pPr>
    <w:rPr>
      <w:sz w:val="16"/>
      <w:szCs w:val="16"/>
      <w:lang w:val="x-none" w:eastAsia="x-none"/>
    </w:rPr>
  </w:style>
  <w:style w:type="paragraph" w:customStyle="1" w:styleId="tresc">
    <w:name w:val="tresc"/>
    <w:basedOn w:val="Normalny"/>
    <w:qFormat/>
    <w:pPr>
      <w:spacing w:beforeAutospacing="1" w:afterAutospacing="1"/>
    </w:pPr>
    <w:rPr>
      <w:szCs w:val="24"/>
    </w:rPr>
  </w:style>
  <w:style w:type="paragraph" w:customStyle="1" w:styleId="documentdescription">
    <w:name w:val="documentdescription"/>
    <w:basedOn w:val="Normalny"/>
    <w:qFormat/>
    <w:pPr>
      <w:spacing w:beforeAutospacing="1" w:afterAutospacing="1"/>
    </w:pPr>
    <w:rPr>
      <w:szCs w:val="24"/>
    </w:rPr>
  </w:style>
  <w:style w:type="paragraph" w:styleId="Tekstpodstawowywcity2">
    <w:name w:val="Body Text Indent 2"/>
    <w:basedOn w:val="Normalny"/>
    <w:link w:val="Tekstpodstawowywcity2Znak"/>
    <w:uiPriority w:val="99"/>
    <w:semiHidden/>
    <w:qFormat/>
    <w:pPr>
      <w:ind w:left="2160" w:hanging="360"/>
      <w:jc w:val="both"/>
    </w:pPr>
    <w:rPr>
      <w:szCs w:val="24"/>
      <w:lang w:val="x-none" w:eastAsia="x-none"/>
    </w:rPr>
  </w:style>
  <w:style w:type="paragraph" w:customStyle="1" w:styleId="stylartykulu">
    <w:name w:val="styl_artykulu"/>
    <w:basedOn w:val="Normalny"/>
    <w:qFormat/>
    <w:pPr>
      <w:spacing w:beforeAutospacing="1" w:afterAutospacing="1"/>
    </w:pPr>
    <w:rPr>
      <w:szCs w:val="24"/>
    </w:rPr>
  </w:style>
  <w:style w:type="paragraph" w:styleId="NormalnyWeb">
    <w:name w:val="Normal (Web)"/>
    <w:basedOn w:val="Normalny"/>
    <w:uiPriority w:val="99"/>
    <w:unhideWhenUsed/>
    <w:qFormat/>
    <w:pPr>
      <w:spacing w:beforeAutospacing="1" w:afterAutospacing="1"/>
    </w:pPr>
    <w:rPr>
      <w:szCs w:val="24"/>
    </w:rPr>
  </w:style>
  <w:style w:type="paragraph" w:styleId="Tekstpodstawowy2">
    <w:name w:val="Body Text 2"/>
    <w:basedOn w:val="Normalny"/>
    <w:link w:val="Tekstpodstawowy2Znak"/>
    <w:uiPriority w:val="99"/>
    <w:unhideWhenUsed/>
    <w:qFormat/>
    <w:pPr>
      <w:spacing w:after="120" w:line="480" w:lineRule="auto"/>
    </w:pPr>
  </w:style>
  <w:style w:type="paragraph" w:customStyle="1" w:styleId="bodytext">
    <w:name w:val="bodytext"/>
    <w:basedOn w:val="Normalny"/>
    <w:uiPriority w:val="99"/>
    <w:qFormat/>
    <w:pPr>
      <w:spacing w:beforeAutospacing="1" w:afterAutospacing="1"/>
    </w:pPr>
    <w:rPr>
      <w:szCs w:val="24"/>
    </w:rPr>
  </w:style>
  <w:style w:type="paragraph" w:customStyle="1" w:styleId="moduleitemvideo">
    <w:name w:val="moduleitemvideo"/>
    <w:basedOn w:val="Normalny"/>
    <w:qFormat/>
    <w:pPr>
      <w:spacing w:beforeAutospacing="1" w:afterAutospacing="1"/>
    </w:pPr>
    <w:rPr>
      <w:szCs w:val="24"/>
    </w:rPr>
  </w:style>
  <w:style w:type="paragraph" w:customStyle="1" w:styleId="moduleitemintrotext">
    <w:name w:val="moduleitemintrotext"/>
    <w:basedOn w:val="Normalny"/>
    <w:qFormat/>
    <w:pPr>
      <w:spacing w:beforeAutospacing="1" w:afterAutospacing="1"/>
    </w:pPr>
    <w:rPr>
      <w:szCs w:val="24"/>
    </w:rPr>
  </w:style>
  <w:style w:type="paragraph" w:customStyle="1" w:styleId="pkt">
    <w:name w:val="pkt"/>
    <w:basedOn w:val="Normalny"/>
    <w:qFormat/>
    <w:pPr>
      <w:spacing w:before="60" w:after="60"/>
      <w:ind w:left="851" w:hanging="295"/>
      <w:jc w:val="both"/>
    </w:pPr>
    <w:rPr>
      <w:szCs w:val="24"/>
    </w:rPr>
  </w:style>
  <w:style w:type="paragraph" w:customStyle="1" w:styleId="ZLITUSTzmustliter">
    <w:name w:val="Z_LIT/UST(§) – zm. ust. (§) literą"/>
    <w:basedOn w:val="Normalny"/>
    <w:uiPriority w:val="46"/>
    <w:qFormat/>
    <w:pPr>
      <w:spacing w:line="360" w:lineRule="auto"/>
      <w:ind w:left="987" w:firstLine="510"/>
      <w:jc w:val="both"/>
    </w:pPr>
    <w:rPr>
      <w:rFonts w:ascii="Times" w:hAnsi="Times" w:cs="Arial"/>
      <w:bCs/>
    </w:rPr>
  </w:style>
  <w:style w:type="paragraph" w:customStyle="1" w:styleId="ZARTzmartartykuempunktem">
    <w:name w:val="Z/ART(§) – zm. art. (§) artykułem (punktem)"/>
    <w:basedOn w:val="Normalny"/>
    <w:uiPriority w:val="30"/>
    <w:qFormat/>
    <w:pPr>
      <w:spacing w:line="360" w:lineRule="auto"/>
      <w:ind w:left="510" w:firstLine="510"/>
      <w:jc w:val="both"/>
    </w:pPr>
    <w:rPr>
      <w:rFonts w:ascii="Times" w:hAnsi="Times" w:cs="Arial"/>
    </w:rPr>
  </w:style>
  <w:style w:type="paragraph" w:customStyle="1" w:styleId="litera">
    <w:name w:val="litera"/>
    <w:basedOn w:val="Normalny"/>
    <w:qFormat/>
    <w:pPr>
      <w:spacing w:beforeAutospacing="1" w:afterAutospacing="1"/>
    </w:pPr>
    <w:rPr>
      <w:szCs w:val="24"/>
    </w:rPr>
  </w:style>
  <w:style w:type="paragraph" w:customStyle="1" w:styleId="ftstandard">
    <w:name w:val="ft_standard"/>
    <w:basedOn w:val="Normalny"/>
    <w:uiPriority w:val="99"/>
    <w:qFormat/>
    <w:pPr>
      <w:spacing w:beforeAutospacing="1" w:afterAutospacing="1"/>
    </w:pPr>
    <w:rPr>
      <w:szCs w:val="24"/>
    </w:rPr>
  </w:style>
  <w:style w:type="paragraph" w:customStyle="1" w:styleId="akapitdomyslnyblock">
    <w:name w:val="akapitdomyslnyblock"/>
    <w:basedOn w:val="Normalny"/>
    <w:qFormat/>
    <w:pPr>
      <w:spacing w:afterAutospacing="1"/>
      <w:ind w:firstLine="480"/>
    </w:pPr>
    <w:rPr>
      <w:szCs w:val="24"/>
    </w:rPr>
  </w:style>
  <w:style w:type="paragraph" w:customStyle="1" w:styleId="tyt">
    <w:name w:val="tyt"/>
    <w:basedOn w:val="Normalny"/>
    <w:qFormat/>
    <w:pPr>
      <w:keepNext/>
      <w:spacing w:before="60" w:after="60"/>
      <w:jc w:val="center"/>
    </w:pPr>
    <w:rPr>
      <w:b/>
      <w:bCs/>
      <w:szCs w:val="24"/>
    </w:rPr>
  </w:style>
  <w:style w:type="paragraph" w:styleId="Akapitzlist">
    <w:name w:val="List Paragraph"/>
    <w:aliases w:val="L1,Numerowanie,2 heading,A_wyliczenie,K-P_odwolanie,Akapit z listą5,maz_wyliczenie,opis dzialania,Odstavec,Obiekt,List Paragraph1,sw tekst,Akapit z listą BS,CW_Lista,normalny tekst,zwykły tekst,BulletC,Akapit z list¹,Podsis rysunku,lp1"/>
    <w:basedOn w:val="Normalny"/>
    <w:link w:val="AkapitzlistZnak"/>
    <w:qFormat/>
    <w:pPr>
      <w:ind w:left="708"/>
    </w:pPr>
  </w:style>
  <w:style w:type="paragraph" w:customStyle="1" w:styleId="ZPKTzmpktartykuempunktem">
    <w:name w:val="Z/PKT – zm. pkt artykułem (punktem)"/>
    <w:basedOn w:val="Normalny"/>
    <w:uiPriority w:val="31"/>
    <w:qFormat/>
    <w:pPr>
      <w:spacing w:line="360" w:lineRule="auto"/>
      <w:ind w:left="1020" w:hanging="510"/>
      <w:jc w:val="both"/>
    </w:pPr>
    <w:rPr>
      <w:rFonts w:ascii="Times" w:hAnsi="Times" w:cs="Arial"/>
      <w:bCs/>
    </w:rPr>
  </w:style>
  <w:style w:type="paragraph" w:customStyle="1" w:styleId="ust">
    <w:name w:val="ust"/>
    <w:qFormat/>
    <w:pPr>
      <w:spacing w:before="60" w:after="60"/>
      <w:ind w:left="426" w:hanging="284"/>
      <w:jc w:val="both"/>
    </w:pPr>
    <w:rPr>
      <w:sz w:val="24"/>
      <w:szCs w:val="24"/>
    </w:rPr>
  </w:style>
  <w:style w:type="paragraph" w:customStyle="1" w:styleId="p4">
    <w:name w:val="p4"/>
    <w:basedOn w:val="Normalny"/>
    <w:qFormat/>
    <w:pPr>
      <w:spacing w:beforeAutospacing="1" w:afterAutospacing="1"/>
    </w:pPr>
    <w:rPr>
      <w:rFonts w:ascii="Arial Unicode MS" w:eastAsia="Arial Unicode MS" w:hAnsi="Arial Unicode MS" w:cs="Arial Unicode MS"/>
      <w:szCs w:val="24"/>
    </w:rPr>
  </w:style>
  <w:style w:type="paragraph" w:customStyle="1" w:styleId="ZUSTzmustartykuempunktem">
    <w:name w:val="Z/UST(§) – zm. ust. (§) artykułem (punktem)"/>
    <w:basedOn w:val="ZARTzmartartykuempunktem"/>
    <w:uiPriority w:val="30"/>
    <w:qFormat/>
  </w:style>
  <w:style w:type="paragraph" w:customStyle="1" w:styleId="punkt">
    <w:name w:val="punkt"/>
    <w:basedOn w:val="Normalny"/>
    <w:qFormat/>
    <w:pPr>
      <w:spacing w:beforeAutospacing="1" w:afterAutospacing="1"/>
    </w:pPr>
    <w:rPr>
      <w:szCs w:val="24"/>
    </w:rPr>
  </w:style>
  <w:style w:type="paragraph" w:customStyle="1" w:styleId="Default">
    <w:name w:val="Default"/>
    <w:qFormat/>
    <w:rPr>
      <w:rFonts w:ascii="Arial" w:eastAsia="Calibri" w:hAnsi="Arial" w:cs="Arial"/>
      <w:color w:val="000000"/>
      <w:sz w:val="24"/>
      <w:szCs w:val="24"/>
    </w:rPr>
  </w:style>
  <w:style w:type="paragraph" w:customStyle="1" w:styleId="ZLITPKTzmpktliter">
    <w:name w:val="Z_LIT/PKT – zm. pkt literą"/>
    <w:basedOn w:val="Normalny"/>
    <w:uiPriority w:val="47"/>
    <w:qFormat/>
    <w:pPr>
      <w:spacing w:line="360" w:lineRule="auto"/>
      <w:ind w:left="1497" w:hanging="510"/>
      <w:jc w:val="both"/>
    </w:pPr>
    <w:rPr>
      <w:rFonts w:ascii="Times" w:hAnsi="Times" w:cs="Arial"/>
      <w:bCs/>
    </w:rPr>
  </w:style>
  <w:style w:type="paragraph" w:customStyle="1" w:styleId="LITlitera">
    <w:name w:val="LIT – litera"/>
    <w:basedOn w:val="Normalny"/>
    <w:uiPriority w:val="14"/>
    <w:qFormat/>
    <w:pPr>
      <w:spacing w:line="360" w:lineRule="auto"/>
      <w:ind w:left="986" w:hanging="476"/>
      <w:jc w:val="both"/>
    </w:pPr>
    <w:rPr>
      <w:rFonts w:ascii="Times" w:hAnsi="Times" w:cs="Arial"/>
      <w:bCs/>
    </w:rPr>
  </w:style>
  <w:style w:type="paragraph" w:customStyle="1" w:styleId="PKTpunkt">
    <w:name w:val="PKT – punkt"/>
    <w:uiPriority w:val="13"/>
    <w:qFormat/>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pPr>
      <w:ind w:left="2336"/>
    </w:pPr>
  </w:style>
  <w:style w:type="paragraph" w:customStyle="1" w:styleId="zartzmartartykuempunktem0">
    <w:name w:val="zartzmartartykuempunktem"/>
    <w:basedOn w:val="Normalny"/>
    <w:qFormat/>
    <w:pPr>
      <w:spacing w:beforeAutospacing="1" w:afterAutospacing="1"/>
    </w:pPr>
    <w:rPr>
      <w:szCs w:val="24"/>
    </w:rPr>
  </w:style>
  <w:style w:type="paragraph" w:customStyle="1" w:styleId="zlitustzmustliter0">
    <w:name w:val="zlitustzmustliter"/>
    <w:basedOn w:val="Normalny"/>
    <w:qFormat/>
    <w:pPr>
      <w:spacing w:beforeAutospacing="1" w:afterAutospacing="1"/>
    </w:pPr>
    <w:rPr>
      <w:szCs w:val="24"/>
    </w:rPr>
  </w:style>
  <w:style w:type="paragraph" w:customStyle="1" w:styleId="zlitpktzmpktliter0">
    <w:name w:val="zlitpktzmpktliter"/>
    <w:basedOn w:val="Normalny"/>
    <w:qFormat/>
    <w:pPr>
      <w:spacing w:beforeAutospacing="1" w:afterAutospacing="1"/>
    </w:pPr>
    <w:rPr>
      <w:szCs w:val="24"/>
    </w:rPr>
  </w:style>
  <w:style w:type="paragraph" w:customStyle="1" w:styleId="zlitlitwpktzmlitwpktliter">
    <w:name w:val="zlitlitwpktzmlitwpktliter"/>
    <w:basedOn w:val="Normalny"/>
    <w:qFormat/>
    <w:pPr>
      <w:spacing w:beforeAutospacing="1" w:afterAutospacing="1"/>
    </w:pPr>
    <w:rPr>
      <w:szCs w:val="24"/>
    </w:rPr>
  </w:style>
  <w:style w:type="paragraph" w:customStyle="1" w:styleId="zlitczwsplitwpktzmczciwsplitwpktliter">
    <w:name w:val="zlitczwsplitwpktzmczciwsplitwpktliter"/>
    <w:basedOn w:val="Normalny"/>
    <w:qFormat/>
    <w:pPr>
      <w:spacing w:beforeAutospacing="1" w:afterAutospacing="1"/>
    </w:pPr>
    <w:rPr>
      <w:szCs w:val="24"/>
    </w:rPr>
  </w:style>
  <w:style w:type="paragraph" w:customStyle="1" w:styleId="text-justify1">
    <w:name w:val="text-justify1"/>
    <w:basedOn w:val="Normalny"/>
    <w:qFormat/>
    <w:pPr>
      <w:spacing w:beforeAutospacing="1" w:afterAutospacing="1"/>
    </w:pPr>
    <w:rPr>
      <w:szCs w:val="24"/>
    </w:rPr>
  </w:style>
  <w:style w:type="paragraph" w:styleId="Bezodstpw">
    <w:name w:val="No Spacing"/>
    <w:uiPriority w:val="1"/>
    <w:qFormat/>
    <w:rPr>
      <w:rFonts w:ascii="Calibri" w:eastAsia="Calibri" w:hAnsi="Calibri"/>
      <w:sz w:val="22"/>
      <w:szCs w:val="22"/>
      <w:lang w:eastAsia="en-US"/>
    </w:rPr>
  </w:style>
  <w:style w:type="paragraph" w:styleId="Nagwekspisutreci">
    <w:name w:val="TOC Heading"/>
    <w:basedOn w:val="Nagwek1"/>
    <w:next w:val="Normalny"/>
    <w:uiPriority w:val="39"/>
    <w:qFormat/>
    <w:pPr>
      <w:keepNext/>
      <w:keepLines/>
      <w:numPr>
        <w:numId w:val="0"/>
      </w:numPr>
      <w:spacing w:before="240" w:beforeAutospacing="0" w:afterAutospacing="0" w:line="259" w:lineRule="auto"/>
    </w:pPr>
    <w:rPr>
      <w:rFonts w:ascii="Calibri Light" w:hAnsi="Calibri Light"/>
      <w:b w:val="0"/>
      <w:bCs w:val="0"/>
      <w:color w:val="2E74B5"/>
      <w:kern w:val="0"/>
      <w:sz w:val="32"/>
      <w:szCs w:val="32"/>
      <w:lang w:val="pl-PL" w:eastAsia="pl-PL"/>
    </w:rPr>
  </w:style>
  <w:style w:type="paragraph" w:customStyle="1" w:styleId="Tekstpodstawowy21">
    <w:name w:val="Tekst podstawowy 21"/>
    <w:basedOn w:val="Normalny"/>
    <w:qFormat/>
    <w:pPr>
      <w:ind w:left="1080"/>
      <w:jc w:val="both"/>
      <w:textAlignment w:val="baseline"/>
    </w:pPr>
    <w:rPr>
      <w:sz w:val="22"/>
    </w:rPr>
  </w:style>
  <w:style w:type="paragraph" w:customStyle="1" w:styleId="PunktowaniepoziomI">
    <w:name w:val="!Punktowanie poziom I"/>
    <w:basedOn w:val="Normalny"/>
    <w:next w:val="Normalny"/>
    <w:uiPriority w:val="99"/>
    <w:qFormat/>
    <w:pPr>
      <w:tabs>
        <w:tab w:val="left" w:pos="750"/>
      </w:tabs>
      <w:ind w:left="-7390"/>
      <w:jc w:val="both"/>
    </w:pPr>
    <w:rPr>
      <w:i/>
      <w:szCs w:val="24"/>
      <w:lang w:eastAsia="ar-SA"/>
    </w:rPr>
  </w:style>
  <w:style w:type="paragraph" w:customStyle="1" w:styleId="ng-binding">
    <w:name w:val="ng-binding"/>
    <w:basedOn w:val="Normalny"/>
    <w:qFormat/>
    <w:rsid w:val="00B92074"/>
    <w:pPr>
      <w:spacing w:beforeAutospacing="1" w:afterAutospacing="1"/>
    </w:pPr>
    <w:rPr>
      <w:szCs w:val="24"/>
    </w:rPr>
  </w:style>
  <w:style w:type="paragraph" w:customStyle="1" w:styleId="paragraf">
    <w:name w:val="paragraf"/>
    <w:basedOn w:val="Normalny"/>
    <w:qFormat/>
    <w:rsid w:val="00AE612C"/>
    <w:pPr>
      <w:keepNext/>
      <w:spacing w:before="240" w:after="120" w:line="312" w:lineRule="auto"/>
      <w:jc w:val="center"/>
    </w:pPr>
    <w:rPr>
      <w:b/>
      <w:sz w:val="26"/>
    </w:rPr>
  </w:style>
  <w:style w:type="paragraph" w:customStyle="1" w:styleId="Teksttreci0">
    <w:name w:val="Tekst treści"/>
    <w:basedOn w:val="Normalny"/>
    <w:link w:val="Teksttreci"/>
    <w:qFormat/>
    <w:rsid w:val="00AE612C"/>
    <w:pPr>
      <w:shd w:val="clear" w:color="auto" w:fill="FFFFFF"/>
      <w:spacing w:line="240" w:lineRule="atLeast"/>
      <w:ind w:hanging="1700"/>
    </w:pPr>
    <w:rPr>
      <w:rFonts w:ascii="Verdana" w:hAnsi="Verdana" w:cs="Verdana"/>
      <w:sz w:val="19"/>
      <w:szCs w:val="19"/>
    </w:rPr>
  </w:style>
  <w:style w:type="paragraph" w:customStyle="1" w:styleId="Teksttreci40">
    <w:name w:val="Tekst treści (4)"/>
    <w:basedOn w:val="Normalny"/>
    <w:link w:val="Teksttreci4"/>
    <w:qFormat/>
    <w:rsid w:val="00AE612C"/>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qFormat/>
    <w:rsid w:val="005E75D5"/>
    <w:pPr>
      <w:widowControl w:val="0"/>
      <w:spacing w:line="360" w:lineRule="auto"/>
      <w:jc w:val="center"/>
    </w:pPr>
    <w:rPr>
      <w:b/>
      <w:bCs/>
      <w:szCs w:val="24"/>
      <w:lang w:eastAsia="ar-SA"/>
    </w:rPr>
  </w:style>
  <w:style w:type="paragraph" w:customStyle="1" w:styleId="WW-Tekstpodstawowy2">
    <w:name w:val="WW-Tekst podstawowy 2"/>
    <w:basedOn w:val="Normalny"/>
    <w:uiPriority w:val="99"/>
    <w:qFormat/>
    <w:rsid w:val="001F35FB"/>
    <w:pPr>
      <w:widowControl w:val="0"/>
      <w:pBdr>
        <w:top w:val="single" w:sz="2" w:space="1" w:color="000000"/>
        <w:left w:val="single" w:sz="2" w:space="1" w:color="000000"/>
        <w:bottom w:val="single" w:sz="2" w:space="0" w:color="000000"/>
        <w:right w:val="single" w:sz="2" w:space="3" w:color="000000"/>
      </w:pBdr>
      <w:spacing w:line="480" w:lineRule="auto"/>
      <w:jc w:val="center"/>
    </w:pPr>
    <w:rPr>
      <w:rFonts w:ascii="Arial" w:hAnsi="Arial" w:cs="Arial"/>
      <w:sz w:val="22"/>
      <w:szCs w:val="22"/>
      <w:lang w:eastAsia="ar-SA"/>
    </w:rPr>
  </w:style>
  <w:style w:type="table" w:styleId="Tabela-Siatka">
    <w:name w:val="Table Grid"/>
    <w:basedOn w:val="Standardowy"/>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basedOn w:val="Domylnaczcionkaakapitu"/>
    <w:uiPriority w:val="99"/>
    <w:unhideWhenUsed/>
    <w:rsid w:val="00657491"/>
    <w:rPr>
      <w:color w:val="0000FF" w:themeColor="hyperlink"/>
      <w:u w:val="single"/>
    </w:rPr>
  </w:style>
  <w:style w:type="character" w:customStyle="1" w:styleId="Nierozpoznanawzmianka4">
    <w:name w:val="Nierozpoznana wzmianka4"/>
    <w:basedOn w:val="Domylnaczcionkaakapitu"/>
    <w:uiPriority w:val="99"/>
    <w:semiHidden/>
    <w:unhideWhenUsed/>
    <w:rsid w:val="00692309"/>
    <w:rPr>
      <w:color w:val="605E5C"/>
      <w:shd w:val="clear" w:color="auto" w:fill="E1DFDD"/>
    </w:rPr>
  </w:style>
  <w:style w:type="character" w:styleId="Nierozpoznanawzmianka">
    <w:name w:val="Unresolved Mention"/>
    <w:basedOn w:val="Domylnaczcionkaakapitu"/>
    <w:uiPriority w:val="99"/>
    <w:semiHidden/>
    <w:unhideWhenUsed/>
    <w:rsid w:val="00AA175C"/>
    <w:rPr>
      <w:color w:val="605E5C"/>
      <w:shd w:val="clear" w:color="auto" w:fill="E1DFDD"/>
    </w:rPr>
  </w:style>
  <w:style w:type="character" w:styleId="UyteHipercze">
    <w:name w:val="FollowedHyperlink"/>
    <w:basedOn w:val="Domylnaczcionkaakapitu"/>
    <w:uiPriority w:val="99"/>
    <w:semiHidden/>
    <w:unhideWhenUsed/>
    <w:rsid w:val="002071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1964">
      <w:bodyDiv w:val="1"/>
      <w:marLeft w:val="0"/>
      <w:marRight w:val="0"/>
      <w:marTop w:val="0"/>
      <w:marBottom w:val="0"/>
      <w:divBdr>
        <w:top w:val="none" w:sz="0" w:space="0" w:color="auto"/>
        <w:left w:val="none" w:sz="0" w:space="0" w:color="auto"/>
        <w:bottom w:val="none" w:sz="0" w:space="0" w:color="auto"/>
        <w:right w:val="none" w:sz="0" w:space="0" w:color="auto"/>
      </w:divBdr>
    </w:div>
    <w:div w:id="74279559">
      <w:bodyDiv w:val="1"/>
      <w:marLeft w:val="0"/>
      <w:marRight w:val="0"/>
      <w:marTop w:val="0"/>
      <w:marBottom w:val="0"/>
      <w:divBdr>
        <w:top w:val="none" w:sz="0" w:space="0" w:color="auto"/>
        <w:left w:val="none" w:sz="0" w:space="0" w:color="auto"/>
        <w:bottom w:val="none" w:sz="0" w:space="0" w:color="auto"/>
        <w:right w:val="none" w:sz="0" w:space="0" w:color="auto"/>
      </w:divBdr>
    </w:div>
    <w:div w:id="112067121">
      <w:bodyDiv w:val="1"/>
      <w:marLeft w:val="0"/>
      <w:marRight w:val="0"/>
      <w:marTop w:val="0"/>
      <w:marBottom w:val="0"/>
      <w:divBdr>
        <w:top w:val="none" w:sz="0" w:space="0" w:color="auto"/>
        <w:left w:val="none" w:sz="0" w:space="0" w:color="auto"/>
        <w:bottom w:val="none" w:sz="0" w:space="0" w:color="auto"/>
        <w:right w:val="none" w:sz="0" w:space="0" w:color="auto"/>
      </w:divBdr>
    </w:div>
    <w:div w:id="124204927">
      <w:bodyDiv w:val="1"/>
      <w:marLeft w:val="0"/>
      <w:marRight w:val="0"/>
      <w:marTop w:val="0"/>
      <w:marBottom w:val="0"/>
      <w:divBdr>
        <w:top w:val="none" w:sz="0" w:space="0" w:color="auto"/>
        <w:left w:val="none" w:sz="0" w:space="0" w:color="auto"/>
        <w:bottom w:val="none" w:sz="0" w:space="0" w:color="auto"/>
        <w:right w:val="none" w:sz="0" w:space="0" w:color="auto"/>
      </w:divBdr>
    </w:div>
    <w:div w:id="170220580">
      <w:bodyDiv w:val="1"/>
      <w:marLeft w:val="0"/>
      <w:marRight w:val="0"/>
      <w:marTop w:val="0"/>
      <w:marBottom w:val="0"/>
      <w:divBdr>
        <w:top w:val="none" w:sz="0" w:space="0" w:color="auto"/>
        <w:left w:val="none" w:sz="0" w:space="0" w:color="auto"/>
        <w:bottom w:val="none" w:sz="0" w:space="0" w:color="auto"/>
        <w:right w:val="none" w:sz="0" w:space="0" w:color="auto"/>
      </w:divBdr>
    </w:div>
    <w:div w:id="200090435">
      <w:bodyDiv w:val="1"/>
      <w:marLeft w:val="0"/>
      <w:marRight w:val="0"/>
      <w:marTop w:val="0"/>
      <w:marBottom w:val="0"/>
      <w:divBdr>
        <w:top w:val="none" w:sz="0" w:space="0" w:color="auto"/>
        <w:left w:val="none" w:sz="0" w:space="0" w:color="auto"/>
        <w:bottom w:val="none" w:sz="0" w:space="0" w:color="auto"/>
        <w:right w:val="none" w:sz="0" w:space="0" w:color="auto"/>
      </w:divBdr>
    </w:div>
    <w:div w:id="310182906">
      <w:bodyDiv w:val="1"/>
      <w:marLeft w:val="0"/>
      <w:marRight w:val="0"/>
      <w:marTop w:val="0"/>
      <w:marBottom w:val="0"/>
      <w:divBdr>
        <w:top w:val="none" w:sz="0" w:space="0" w:color="auto"/>
        <w:left w:val="none" w:sz="0" w:space="0" w:color="auto"/>
        <w:bottom w:val="none" w:sz="0" w:space="0" w:color="auto"/>
        <w:right w:val="none" w:sz="0" w:space="0" w:color="auto"/>
      </w:divBdr>
    </w:div>
    <w:div w:id="359016806">
      <w:bodyDiv w:val="1"/>
      <w:marLeft w:val="0"/>
      <w:marRight w:val="0"/>
      <w:marTop w:val="0"/>
      <w:marBottom w:val="0"/>
      <w:divBdr>
        <w:top w:val="none" w:sz="0" w:space="0" w:color="auto"/>
        <w:left w:val="none" w:sz="0" w:space="0" w:color="auto"/>
        <w:bottom w:val="none" w:sz="0" w:space="0" w:color="auto"/>
        <w:right w:val="none" w:sz="0" w:space="0" w:color="auto"/>
      </w:divBdr>
    </w:div>
    <w:div w:id="412972206">
      <w:bodyDiv w:val="1"/>
      <w:marLeft w:val="0"/>
      <w:marRight w:val="0"/>
      <w:marTop w:val="0"/>
      <w:marBottom w:val="0"/>
      <w:divBdr>
        <w:top w:val="none" w:sz="0" w:space="0" w:color="auto"/>
        <w:left w:val="none" w:sz="0" w:space="0" w:color="auto"/>
        <w:bottom w:val="none" w:sz="0" w:space="0" w:color="auto"/>
        <w:right w:val="none" w:sz="0" w:space="0" w:color="auto"/>
      </w:divBdr>
    </w:div>
    <w:div w:id="431437553">
      <w:bodyDiv w:val="1"/>
      <w:marLeft w:val="0"/>
      <w:marRight w:val="0"/>
      <w:marTop w:val="0"/>
      <w:marBottom w:val="0"/>
      <w:divBdr>
        <w:top w:val="none" w:sz="0" w:space="0" w:color="auto"/>
        <w:left w:val="none" w:sz="0" w:space="0" w:color="auto"/>
        <w:bottom w:val="none" w:sz="0" w:space="0" w:color="auto"/>
        <w:right w:val="none" w:sz="0" w:space="0" w:color="auto"/>
      </w:divBdr>
    </w:div>
    <w:div w:id="523901509">
      <w:bodyDiv w:val="1"/>
      <w:marLeft w:val="0"/>
      <w:marRight w:val="0"/>
      <w:marTop w:val="0"/>
      <w:marBottom w:val="0"/>
      <w:divBdr>
        <w:top w:val="none" w:sz="0" w:space="0" w:color="auto"/>
        <w:left w:val="none" w:sz="0" w:space="0" w:color="auto"/>
        <w:bottom w:val="none" w:sz="0" w:space="0" w:color="auto"/>
        <w:right w:val="none" w:sz="0" w:space="0" w:color="auto"/>
      </w:divBdr>
    </w:div>
    <w:div w:id="530194663">
      <w:bodyDiv w:val="1"/>
      <w:marLeft w:val="0"/>
      <w:marRight w:val="0"/>
      <w:marTop w:val="0"/>
      <w:marBottom w:val="0"/>
      <w:divBdr>
        <w:top w:val="none" w:sz="0" w:space="0" w:color="auto"/>
        <w:left w:val="none" w:sz="0" w:space="0" w:color="auto"/>
        <w:bottom w:val="none" w:sz="0" w:space="0" w:color="auto"/>
        <w:right w:val="none" w:sz="0" w:space="0" w:color="auto"/>
      </w:divBdr>
    </w:div>
    <w:div w:id="595209422">
      <w:bodyDiv w:val="1"/>
      <w:marLeft w:val="0"/>
      <w:marRight w:val="0"/>
      <w:marTop w:val="0"/>
      <w:marBottom w:val="0"/>
      <w:divBdr>
        <w:top w:val="none" w:sz="0" w:space="0" w:color="auto"/>
        <w:left w:val="none" w:sz="0" w:space="0" w:color="auto"/>
        <w:bottom w:val="none" w:sz="0" w:space="0" w:color="auto"/>
        <w:right w:val="none" w:sz="0" w:space="0" w:color="auto"/>
      </w:divBdr>
    </w:div>
    <w:div w:id="639500999">
      <w:bodyDiv w:val="1"/>
      <w:marLeft w:val="0"/>
      <w:marRight w:val="0"/>
      <w:marTop w:val="0"/>
      <w:marBottom w:val="0"/>
      <w:divBdr>
        <w:top w:val="none" w:sz="0" w:space="0" w:color="auto"/>
        <w:left w:val="none" w:sz="0" w:space="0" w:color="auto"/>
        <w:bottom w:val="none" w:sz="0" w:space="0" w:color="auto"/>
        <w:right w:val="none" w:sz="0" w:space="0" w:color="auto"/>
      </w:divBdr>
    </w:div>
    <w:div w:id="711416573">
      <w:bodyDiv w:val="1"/>
      <w:marLeft w:val="0"/>
      <w:marRight w:val="0"/>
      <w:marTop w:val="0"/>
      <w:marBottom w:val="0"/>
      <w:divBdr>
        <w:top w:val="none" w:sz="0" w:space="0" w:color="auto"/>
        <w:left w:val="none" w:sz="0" w:space="0" w:color="auto"/>
        <w:bottom w:val="none" w:sz="0" w:space="0" w:color="auto"/>
        <w:right w:val="none" w:sz="0" w:space="0" w:color="auto"/>
      </w:divBdr>
    </w:div>
    <w:div w:id="767776266">
      <w:bodyDiv w:val="1"/>
      <w:marLeft w:val="0"/>
      <w:marRight w:val="0"/>
      <w:marTop w:val="0"/>
      <w:marBottom w:val="0"/>
      <w:divBdr>
        <w:top w:val="none" w:sz="0" w:space="0" w:color="auto"/>
        <w:left w:val="none" w:sz="0" w:space="0" w:color="auto"/>
        <w:bottom w:val="none" w:sz="0" w:space="0" w:color="auto"/>
        <w:right w:val="none" w:sz="0" w:space="0" w:color="auto"/>
      </w:divBdr>
    </w:div>
    <w:div w:id="982805713">
      <w:bodyDiv w:val="1"/>
      <w:marLeft w:val="0"/>
      <w:marRight w:val="0"/>
      <w:marTop w:val="0"/>
      <w:marBottom w:val="0"/>
      <w:divBdr>
        <w:top w:val="none" w:sz="0" w:space="0" w:color="auto"/>
        <w:left w:val="none" w:sz="0" w:space="0" w:color="auto"/>
        <w:bottom w:val="none" w:sz="0" w:space="0" w:color="auto"/>
        <w:right w:val="none" w:sz="0" w:space="0" w:color="auto"/>
      </w:divBdr>
    </w:div>
    <w:div w:id="1055665696">
      <w:bodyDiv w:val="1"/>
      <w:marLeft w:val="0"/>
      <w:marRight w:val="0"/>
      <w:marTop w:val="0"/>
      <w:marBottom w:val="0"/>
      <w:divBdr>
        <w:top w:val="none" w:sz="0" w:space="0" w:color="auto"/>
        <w:left w:val="none" w:sz="0" w:space="0" w:color="auto"/>
        <w:bottom w:val="none" w:sz="0" w:space="0" w:color="auto"/>
        <w:right w:val="none" w:sz="0" w:space="0" w:color="auto"/>
      </w:divBdr>
    </w:div>
    <w:div w:id="1077552888">
      <w:bodyDiv w:val="1"/>
      <w:marLeft w:val="0"/>
      <w:marRight w:val="0"/>
      <w:marTop w:val="0"/>
      <w:marBottom w:val="0"/>
      <w:divBdr>
        <w:top w:val="none" w:sz="0" w:space="0" w:color="auto"/>
        <w:left w:val="none" w:sz="0" w:space="0" w:color="auto"/>
        <w:bottom w:val="none" w:sz="0" w:space="0" w:color="auto"/>
        <w:right w:val="none" w:sz="0" w:space="0" w:color="auto"/>
      </w:divBdr>
    </w:div>
    <w:div w:id="1086607022">
      <w:bodyDiv w:val="1"/>
      <w:marLeft w:val="0"/>
      <w:marRight w:val="0"/>
      <w:marTop w:val="0"/>
      <w:marBottom w:val="0"/>
      <w:divBdr>
        <w:top w:val="none" w:sz="0" w:space="0" w:color="auto"/>
        <w:left w:val="none" w:sz="0" w:space="0" w:color="auto"/>
        <w:bottom w:val="none" w:sz="0" w:space="0" w:color="auto"/>
        <w:right w:val="none" w:sz="0" w:space="0" w:color="auto"/>
      </w:divBdr>
    </w:div>
    <w:div w:id="1138887052">
      <w:bodyDiv w:val="1"/>
      <w:marLeft w:val="0"/>
      <w:marRight w:val="0"/>
      <w:marTop w:val="0"/>
      <w:marBottom w:val="0"/>
      <w:divBdr>
        <w:top w:val="none" w:sz="0" w:space="0" w:color="auto"/>
        <w:left w:val="none" w:sz="0" w:space="0" w:color="auto"/>
        <w:bottom w:val="none" w:sz="0" w:space="0" w:color="auto"/>
        <w:right w:val="none" w:sz="0" w:space="0" w:color="auto"/>
      </w:divBdr>
    </w:div>
    <w:div w:id="1220018641">
      <w:bodyDiv w:val="1"/>
      <w:marLeft w:val="0"/>
      <w:marRight w:val="0"/>
      <w:marTop w:val="0"/>
      <w:marBottom w:val="0"/>
      <w:divBdr>
        <w:top w:val="none" w:sz="0" w:space="0" w:color="auto"/>
        <w:left w:val="none" w:sz="0" w:space="0" w:color="auto"/>
        <w:bottom w:val="none" w:sz="0" w:space="0" w:color="auto"/>
        <w:right w:val="none" w:sz="0" w:space="0" w:color="auto"/>
      </w:divBdr>
    </w:div>
    <w:div w:id="1309092952">
      <w:bodyDiv w:val="1"/>
      <w:marLeft w:val="0"/>
      <w:marRight w:val="0"/>
      <w:marTop w:val="0"/>
      <w:marBottom w:val="0"/>
      <w:divBdr>
        <w:top w:val="none" w:sz="0" w:space="0" w:color="auto"/>
        <w:left w:val="none" w:sz="0" w:space="0" w:color="auto"/>
        <w:bottom w:val="none" w:sz="0" w:space="0" w:color="auto"/>
        <w:right w:val="none" w:sz="0" w:space="0" w:color="auto"/>
      </w:divBdr>
    </w:div>
    <w:div w:id="1328747344">
      <w:bodyDiv w:val="1"/>
      <w:marLeft w:val="0"/>
      <w:marRight w:val="0"/>
      <w:marTop w:val="0"/>
      <w:marBottom w:val="0"/>
      <w:divBdr>
        <w:top w:val="none" w:sz="0" w:space="0" w:color="auto"/>
        <w:left w:val="none" w:sz="0" w:space="0" w:color="auto"/>
        <w:bottom w:val="none" w:sz="0" w:space="0" w:color="auto"/>
        <w:right w:val="none" w:sz="0" w:space="0" w:color="auto"/>
      </w:divBdr>
    </w:div>
    <w:div w:id="1364015439">
      <w:bodyDiv w:val="1"/>
      <w:marLeft w:val="0"/>
      <w:marRight w:val="0"/>
      <w:marTop w:val="0"/>
      <w:marBottom w:val="0"/>
      <w:divBdr>
        <w:top w:val="none" w:sz="0" w:space="0" w:color="auto"/>
        <w:left w:val="none" w:sz="0" w:space="0" w:color="auto"/>
        <w:bottom w:val="none" w:sz="0" w:space="0" w:color="auto"/>
        <w:right w:val="none" w:sz="0" w:space="0" w:color="auto"/>
      </w:divBdr>
    </w:div>
    <w:div w:id="1374385875">
      <w:bodyDiv w:val="1"/>
      <w:marLeft w:val="0"/>
      <w:marRight w:val="0"/>
      <w:marTop w:val="0"/>
      <w:marBottom w:val="0"/>
      <w:divBdr>
        <w:top w:val="none" w:sz="0" w:space="0" w:color="auto"/>
        <w:left w:val="none" w:sz="0" w:space="0" w:color="auto"/>
        <w:bottom w:val="none" w:sz="0" w:space="0" w:color="auto"/>
        <w:right w:val="none" w:sz="0" w:space="0" w:color="auto"/>
      </w:divBdr>
    </w:div>
    <w:div w:id="1634020481">
      <w:bodyDiv w:val="1"/>
      <w:marLeft w:val="0"/>
      <w:marRight w:val="0"/>
      <w:marTop w:val="0"/>
      <w:marBottom w:val="0"/>
      <w:divBdr>
        <w:top w:val="none" w:sz="0" w:space="0" w:color="auto"/>
        <w:left w:val="none" w:sz="0" w:space="0" w:color="auto"/>
        <w:bottom w:val="none" w:sz="0" w:space="0" w:color="auto"/>
        <w:right w:val="none" w:sz="0" w:space="0" w:color="auto"/>
      </w:divBdr>
    </w:div>
    <w:div w:id="1696955645">
      <w:bodyDiv w:val="1"/>
      <w:marLeft w:val="0"/>
      <w:marRight w:val="0"/>
      <w:marTop w:val="0"/>
      <w:marBottom w:val="0"/>
      <w:divBdr>
        <w:top w:val="none" w:sz="0" w:space="0" w:color="auto"/>
        <w:left w:val="none" w:sz="0" w:space="0" w:color="auto"/>
        <w:bottom w:val="none" w:sz="0" w:space="0" w:color="auto"/>
        <w:right w:val="none" w:sz="0" w:space="0" w:color="auto"/>
      </w:divBdr>
    </w:div>
    <w:div w:id="1701083192">
      <w:bodyDiv w:val="1"/>
      <w:marLeft w:val="0"/>
      <w:marRight w:val="0"/>
      <w:marTop w:val="0"/>
      <w:marBottom w:val="0"/>
      <w:divBdr>
        <w:top w:val="none" w:sz="0" w:space="0" w:color="auto"/>
        <w:left w:val="none" w:sz="0" w:space="0" w:color="auto"/>
        <w:bottom w:val="none" w:sz="0" w:space="0" w:color="auto"/>
        <w:right w:val="none" w:sz="0" w:space="0" w:color="auto"/>
      </w:divBdr>
    </w:div>
    <w:div w:id="1828860903">
      <w:bodyDiv w:val="1"/>
      <w:marLeft w:val="0"/>
      <w:marRight w:val="0"/>
      <w:marTop w:val="0"/>
      <w:marBottom w:val="0"/>
      <w:divBdr>
        <w:top w:val="none" w:sz="0" w:space="0" w:color="auto"/>
        <w:left w:val="none" w:sz="0" w:space="0" w:color="auto"/>
        <w:bottom w:val="none" w:sz="0" w:space="0" w:color="auto"/>
        <w:right w:val="none" w:sz="0" w:space="0" w:color="auto"/>
      </w:divBdr>
    </w:div>
    <w:div w:id="2074353377">
      <w:bodyDiv w:val="1"/>
      <w:marLeft w:val="0"/>
      <w:marRight w:val="0"/>
      <w:marTop w:val="0"/>
      <w:marBottom w:val="0"/>
      <w:divBdr>
        <w:top w:val="none" w:sz="0" w:space="0" w:color="auto"/>
        <w:left w:val="none" w:sz="0" w:space="0" w:color="auto"/>
        <w:bottom w:val="none" w:sz="0" w:space="0" w:color="auto"/>
        <w:right w:val="none" w:sz="0" w:space="0" w:color="auto"/>
      </w:divBdr>
    </w:div>
    <w:div w:id="2100758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7751c393-ffad-4549-83ca-7f2c2c5d8ed5" TargetMode="External"/><Relationship Id="rId13" Type="http://schemas.openxmlformats.org/officeDocument/2006/relationships/hyperlink" Target="mailto:zamowieniapubliczne@powiat.wloclawski.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owiat.wloclawski.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7751c393-ffad-4549-83ca-7f2c2c5d8ed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uzp.gov.pl/baza-wiedzy/prawo-zamowien-publicznych-regulacje/prawo-krajowe/jednolity-europejski-dokument-zamowienia" TargetMode="External"/><Relationship Id="rId4" Type="http://schemas.openxmlformats.org/officeDocument/2006/relationships/settings" Target="settings.xml"/><Relationship Id="rId9" Type="http://schemas.openxmlformats.org/officeDocument/2006/relationships/hyperlink" Target="https://ezamowienia.gov.pl/mp-client/search/list/ocds-148610-7751c393-ffad-4549-83ca-7f2c2c5d8ed5" TargetMode="External"/><Relationship Id="rId14" Type="http://schemas.openxmlformats.org/officeDocument/2006/relationships/hyperlink" Target="https://ezamowienia.gov.pl/mp-client/tenders/ocds-148610-7751c393-ffad-4549-83ca-7f2c2c5d8ed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16B42-6E79-42EF-BA6F-23B593E8B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13190</Words>
  <Characters>79146</Characters>
  <Application>Microsoft Office Word</Application>
  <DocSecurity>4</DocSecurity>
  <Lines>659</Lines>
  <Paragraphs>184</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92152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creator>msadecki</dc:creator>
  <cp:lastModifiedBy>Katarzyna Knasiak</cp:lastModifiedBy>
  <cp:revision>2</cp:revision>
  <cp:lastPrinted>2024-10-11T05:54:00Z</cp:lastPrinted>
  <dcterms:created xsi:type="dcterms:W3CDTF">2024-10-15T12:37:00Z</dcterms:created>
  <dcterms:modified xsi:type="dcterms:W3CDTF">2024-10-15T12:37:00Z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UZP</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1045-11.2.0.9684</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